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773E47" w14:textId="22E6CCE3" w:rsidR="007166CE" w:rsidRDefault="00E66C42" w:rsidP="0087693F">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B4EE687" wp14:editId="092061C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19CF241" w14:textId="77777777" w:rsidR="007166CE" w:rsidRDefault="007166CE" w:rsidP="0087693F">
      <w:pPr>
        <w:pStyle w:val="berschrift1"/>
      </w:pPr>
      <w:r>
        <w:br w:type="page"/>
      </w:r>
      <w:r>
        <w:lastRenderedPageBreak/>
        <w:t>Vorwort</w:t>
      </w:r>
    </w:p>
    <w:p w14:paraId="7D064D86" w14:textId="77777777" w:rsidR="007166CE" w:rsidRDefault="007E1779" w:rsidP="0087693F">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5D90A6F" w14:textId="77777777" w:rsidR="007E1779" w:rsidRDefault="008D7463" w:rsidP="0087693F">
      <w:r>
        <w:t xml:space="preserve">Dieses Jahr hat uns allen eine Menge abverlangt – doch Gott hat uns hindurchgetragen. </w:t>
      </w:r>
    </w:p>
    <w:p w14:paraId="22723A57" w14:textId="77777777" w:rsidR="008D7463" w:rsidRDefault="008D7463" w:rsidP="0087693F">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334D262" w14:textId="77777777" w:rsidR="007E1779" w:rsidRDefault="007E1779" w:rsidP="0087693F">
      <w:r>
        <w:t>Vielleicht hat aber auch der eine oder die andere Lust, mitzumachen und neue Bücher zu erstellen – sprecht mich einfach an.</w:t>
      </w:r>
    </w:p>
    <w:p w14:paraId="6C77A49C" w14:textId="77777777" w:rsidR="007166CE" w:rsidRDefault="007166CE" w:rsidP="0087693F">
      <w:r>
        <w:t>Euch allen wünsche ich Gottes reichen Segen und dass Ihr für Euch interessante Texte hier findet. Für Anregungen bin ich immer dankbar.</w:t>
      </w:r>
    </w:p>
    <w:p w14:paraId="44F2D88D" w14:textId="77777777" w:rsidR="007166CE" w:rsidRDefault="007166CE" w:rsidP="0087693F">
      <w:r>
        <w:t>Gruß &amp; Segen,</w:t>
      </w:r>
    </w:p>
    <w:p w14:paraId="336A7802" w14:textId="77777777" w:rsidR="007166CE" w:rsidRDefault="007166CE" w:rsidP="0087693F">
      <w:r>
        <w:t>Andreas</w:t>
      </w:r>
    </w:p>
    <w:p w14:paraId="168AB5F4" w14:textId="77777777" w:rsidR="0022039F" w:rsidRDefault="007166CE" w:rsidP="0087693F">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14A59C8" w14:textId="77777777" w:rsidR="0087693F" w:rsidRDefault="0087693F" w:rsidP="0087693F">
      <w:pPr>
        <w:pStyle w:val="berschrift1"/>
        <w:rPr>
          <w:szCs w:val="36"/>
        </w:rPr>
      </w:pPr>
      <w:r w:rsidRPr="0087693F">
        <w:lastRenderedPageBreak/>
        <w:t>Auf, auf, ihr Reichsgenossen</w:t>
      </w:r>
      <w:r>
        <w:t xml:space="preserve"> </w:t>
      </w:r>
    </w:p>
    <w:p w14:paraId="2C631C68" w14:textId="77777777" w:rsidR="0087693F" w:rsidRDefault="0087693F" w:rsidP="0087693F">
      <w:pPr>
        <w:pStyle w:val="StandardWeb"/>
      </w:pPr>
      <w:r>
        <w:t>Auf, auf, ihr Reichsgenossen,</w:t>
      </w:r>
      <w:r>
        <w:br/>
        <w:t>Eu‘r König kommt heran!</w:t>
      </w:r>
      <w:r>
        <w:br/>
        <w:t>Empfahet unverdrossen</w:t>
      </w:r>
      <w:r>
        <w:br/>
        <w:t>Den großen Wundermann.</w:t>
      </w:r>
      <w:r>
        <w:br/>
        <w:t>Ihr Christen, geht herfür,</w:t>
      </w:r>
      <w:r>
        <w:br/>
        <w:t>Laßt uns vor allen Dingen</w:t>
      </w:r>
      <w:r>
        <w:br/>
        <w:t>Ihm Hosianna singen</w:t>
      </w:r>
      <w:r>
        <w:br/>
        <w:t>Mit heiliger Begier.</w:t>
      </w:r>
    </w:p>
    <w:p w14:paraId="714597F2" w14:textId="77777777" w:rsidR="0087693F" w:rsidRDefault="0087693F" w:rsidP="0087693F">
      <w:pPr>
        <w:pStyle w:val="StandardWeb"/>
      </w:pPr>
      <w:r>
        <w:t>2. Auf, ihr betrübten Herzen,</w:t>
      </w:r>
      <w:r>
        <w:br/>
        <w:t>Der König ist gar nah!</w:t>
      </w:r>
      <w:r>
        <w:br/>
        <w:t>Hinweg, all‘ Angst und Schmerzen,</w:t>
      </w:r>
      <w:r>
        <w:br/>
        <w:t>Der Helfer ist schon da!</w:t>
      </w:r>
      <w:r>
        <w:br/>
        <w:t>Seht, wie so mancher Ort</w:t>
      </w:r>
      <w:r>
        <w:br/>
        <w:t>Hochtröstlich ist zu nennen,</w:t>
      </w:r>
      <w:r>
        <w:br/>
        <w:t>Da wir ihn finden können</w:t>
      </w:r>
      <w:r>
        <w:br/>
        <w:t>Im Nachtmahl, Tauf‘ und Wort.</w:t>
      </w:r>
    </w:p>
    <w:p w14:paraId="15E31AC6" w14:textId="77777777" w:rsidR="0087693F" w:rsidRDefault="0087693F" w:rsidP="0087693F">
      <w:pPr>
        <w:pStyle w:val="StandardWeb"/>
      </w:pPr>
      <w:r>
        <w:t>3. Auf, auf, ihr Vielgeplagten,</w:t>
      </w:r>
      <w:r>
        <w:br/>
        <w:t>Der König ist nicht fern!</w:t>
      </w:r>
      <w:r>
        <w:br/>
        <w:t>Seid fröhlich, ihr Verzagten!</w:t>
      </w:r>
      <w:r>
        <w:br/>
        <w:t>Dort kommt der Morgenstern.</w:t>
      </w:r>
      <w:r>
        <w:br/>
        <w:t>Der Herr will in der Not</w:t>
      </w:r>
      <w:r>
        <w:br/>
        <w:t>Mit reichem Trost euch speisen;</w:t>
      </w:r>
      <w:r>
        <w:br/>
        <w:t>Er will euch Hilf‘ erweisen,</w:t>
      </w:r>
      <w:r>
        <w:br/>
        <w:t>Ja dämpfen gar den Tod.</w:t>
      </w:r>
    </w:p>
    <w:p w14:paraId="4486DB25" w14:textId="77777777" w:rsidR="0087693F" w:rsidRDefault="0087693F" w:rsidP="0087693F">
      <w:pPr>
        <w:pStyle w:val="StandardWeb"/>
      </w:pPr>
      <w:r>
        <w:t>4. Nun hört, ihr frechen Sünder,</w:t>
      </w:r>
      <w:r>
        <w:br/>
        <w:t>Der König merket drauf,</w:t>
      </w:r>
      <w:r>
        <w:br/>
        <w:t>Wenn ihr verlorne Kinder</w:t>
      </w:r>
      <w:r>
        <w:br/>
        <w:t>Im vollen Lasterlauf</w:t>
      </w:r>
      <w:r>
        <w:br/>
        <w:t>Auf Arges seid bedacht,</w:t>
      </w:r>
      <w:r>
        <w:br/>
        <w:t>Ja thut es ohne Sorgen;</w:t>
      </w:r>
      <w:r>
        <w:br/>
        <w:t>Gar nichts ist ihm verborgen,</w:t>
      </w:r>
      <w:r>
        <w:br/>
        <w:t>Er giebt auf alles acht.</w:t>
      </w:r>
    </w:p>
    <w:p w14:paraId="049203A5" w14:textId="77777777" w:rsidR="0087693F" w:rsidRDefault="0087693F" w:rsidP="0087693F">
      <w:pPr>
        <w:pStyle w:val="StandardWeb"/>
      </w:pPr>
      <w:r>
        <w:t>5. Seid fromm, ihr Untertanen,</w:t>
      </w:r>
      <w:r>
        <w:br/>
        <w:t>Der König ist gerecht,</w:t>
      </w:r>
      <w:r>
        <w:br/>
        <w:t>Laßt uns den Weg ihm bahnen</w:t>
      </w:r>
      <w:r>
        <w:br/>
        <w:t>Und machen alles schlicht.</w:t>
      </w:r>
      <w:r>
        <w:br/>
        <w:t>Fürwahr, er meint es gut;</w:t>
      </w:r>
      <w:r>
        <w:br/>
        <w:t>Drum lasset uns die Plagen,</w:t>
      </w:r>
      <w:r>
        <w:br/>
        <w:t>Die er uns schickt, ertragen</w:t>
      </w:r>
      <w:r>
        <w:br/>
        <w:t>Mit unerschrocknem Mut.</w:t>
      </w:r>
    </w:p>
    <w:p w14:paraId="70A28550" w14:textId="77777777" w:rsidR="0087693F" w:rsidRDefault="0087693F" w:rsidP="0087693F">
      <w:pPr>
        <w:pStyle w:val="StandardWeb"/>
      </w:pPr>
      <w:r>
        <w:t>6. Und wenngleich Krieg und Flammen</w:t>
      </w:r>
      <w:r>
        <w:br/>
        <w:t>Uns alles rauben hin,</w:t>
      </w:r>
      <w:r>
        <w:br/>
        <w:t>Geduld, weil ihm zusammen</w:t>
      </w:r>
      <w:r>
        <w:br/>
        <w:t>Gehört doch der Gewinn.</w:t>
      </w:r>
      <w:r>
        <w:br/>
      </w:r>
      <w:r>
        <w:lastRenderedPageBreak/>
        <w:t>Wenngleich ein früher Tod</w:t>
      </w:r>
      <w:r>
        <w:br/>
        <w:t>Uns, die uns lieb, genommen,</w:t>
      </w:r>
      <w:r>
        <w:br/>
        <w:t>Wohlan so sind sie kommen</w:t>
      </w:r>
      <w:r>
        <w:br/>
        <w:t>Ins Leben aus der Not.</w:t>
      </w:r>
    </w:p>
    <w:p w14:paraId="25E14CFE" w14:textId="77777777" w:rsidR="0087693F" w:rsidRDefault="0087693F" w:rsidP="0087693F">
      <w:pPr>
        <w:pStyle w:val="StandardWeb"/>
      </w:pPr>
      <w:r>
        <w:t>7. Frischauf in Gott, ihr Armen,</w:t>
      </w:r>
      <w:r>
        <w:br/>
        <w:t>Der König sorgt für euch!</w:t>
      </w:r>
      <w:r>
        <w:br/>
        <w:t>Er will durch sein Erbarmen</w:t>
      </w:r>
      <w:r>
        <w:br/>
        <w:t>Euch machen groß und reich.</w:t>
      </w:r>
      <w:r>
        <w:br/>
        <w:t>Der an ein Tier gedacht,</w:t>
      </w:r>
      <w:r>
        <w:br/>
        <w:t>Der wird auch euch ernähren;</w:t>
      </w:r>
      <w:r>
        <w:br/>
        <w:t>Was Menschen nur begehren,</w:t>
      </w:r>
      <w:r>
        <w:br/>
        <w:t>Das steht in seiner Macht.</w:t>
      </w:r>
    </w:p>
    <w:p w14:paraId="4F537AB9" w14:textId="77777777" w:rsidR="0087693F" w:rsidRDefault="0087693F" w:rsidP="0087693F">
      <w:pPr>
        <w:pStyle w:val="StandardWeb"/>
      </w:pPr>
      <w:r>
        <w:t>8. Hat endlich uns betroffen</w:t>
      </w:r>
      <w:r>
        <w:br/>
        <w:t>Viel Kreuz, läßt er doch nicht</w:t>
      </w:r>
      <w:r>
        <w:br/>
        <w:t>Die, welch auf ihn stets hoffen</w:t>
      </w:r>
      <w:r>
        <w:br/>
        <w:t>Mit rechter Zuversicht.</w:t>
      </w:r>
      <w:r>
        <w:br/>
        <w:t>Von Gott kommt alles her,</w:t>
      </w:r>
      <w:r>
        <w:br/>
        <w:t>Der lässet auch im Sterben</w:t>
      </w:r>
      <w:r>
        <w:br/>
        <w:t>Die Seinen nicht verderben,</w:t>
      </w:r>
      <w:r>
        <w:br/>
        <w:t>Sein Hand ist nicht zu schwer.</w:t>
      </w:r>
    </w:p>
    <w:p w14:paraId="5097EBDD" w14:textId="77777777" w:rsidR="0087693F" w:rsidRDefault="0087693F" w:rsidP="0087693F">
      <w:pPr>
        <w:pStyle w:val="StandardWeb"/>
      </w:pPr>
      <w:r>
        <w:t>9. Frisch auf, ihr Hochbetrübten,</w:t>
      </w:r>
      <w:r>
        <w:br/>
        <w:t>Der König kommt mit Macht,</w:t>
      </w:r>
      <w:r>
        <w:br/>
        <w:t>An uns, sein Herzgeliebten,</w:t>
      </w:r>
      <w:r>
        <w:br/>
        <w:t>Hat er schon längst gedacht.</w:t>
      </w:r>
      <w:r>
        <w:br/>
        <w:t>Nun wird kein Angst und Pein</w:t>
      </w:r>
      <w:r>
        <w:br/>
        <w:t>Noch Zorn hinfort uns schaden,</w:t>
      </w:r>
      <w:r>
        <w:br/>
        <w:t>Dieweil uns Gott aus Gnaden</w:t>
      </w:r>
      <w:r>
        <w:br/>
        <w:t>Läßt seine Kinder sein.</w:t>
      </w:r>
    </w:p>
    <w:p w14:paraId="6F406343" w14:textId="77777777" w:rsidR="0087693F" w:rsidRDefault="0087693F" w:rsidP="0087693F">
      <w:pPr>
        <w:pStyle w:val="StandardWeb"/>
      </w:pPr>
      <w:r>
        <w:t>10. So lauft mit schnellen Schritten,</w:t>
      </w:r>
      <w:r>
        <w:br/>
        <w:t>Den König zu besehn,</w:t>
      </w:r>
      <w:r>
        <w:br/>
        <w:t>Dieweil der kommt geritten,</w:t>
      </w:r>
      <w:r>
        <w:br/>
        <w:t>Stark, herrlich, sanft und schön;</w:t>
      </w:r>
      <w:r>
        <w:br/>
        <w:t>Nun tretet all heran,</w:t>
      </w:r>
      <w:r>
        <w:br/>
        <w:t>Den Heiland zu begrüßen,</w:t>
      </w:r>
      <w:r>
        <w:br/>
        <w:t>Der alles Kreuz versüßen</w:t>
      </w:r>
      <w:r>
        <w:br/>
        <w:t>Und uns erlösen kann.</w:t>
      </w:r>
    </w:p>
    <w:p w14:paraId="142CE359" w14:textId="77777777" w:rsidR="0087693F" w:rsidRDefault="0087693F" w:rsidP="0087693F">
      <w:pPr>
        <w:pStyle w:val="StandardWeb"/>
      </w:pPr>
      <w:r>
        <w:t>11. Der König will bedenken</w:t>
      </w:r>
      <w:r>
        <w:br/>
        <w:t>Die, so er herzlich liebt,</w:t>
      </w:r>
      <w:r>
        <w:br/>
        <w:t>Mit köstlichen Geschenken,</w:t>
      </w:r>
      <w:r>
        <w:br/>
        <w:t>Als der sich selbst uns giebt</w:t>
      </w:r>
      <w:r>
        <w:br/>
        <w:t>Durch seine Gnad und Wort;</w:t>
      </w:r>
      <w:r>
        <w:br/>
        <w:t>Ja, König, hoch erhoben,</w:t>
      </w:r>
      <w:r>
        <w:br/>
        <w:t>Wir alle wollen loben</w:t>
      </w:r>
      <w:r>
        <w:br/>
        <w:t>Dich freudig hier und dort.</w:t>
      </w:r>
    </w:p>
    <w:p w14:paraId="191A974A" w14:textId="77777777" w:rsidR="0087693F" w:rsidRDefault="0087693F" w:rsidP="0087693F">
      <w:pPr>
        <w:pStyle w:val="StandardWeb"/>
      </w:pPr>
      <w:r>
        <w:lastRenderedPageBreak/>
        <w:t>12. Nun, Herr, du gibst uns reichlich,</w:t>
      </w:r>
      <w:r>
        <w:br/>
        <w:t>Wirst selbst doch arm und schwach;</w:t>
      </w:r>
      <w:r>
        <w:br/>
        <w:t>Du liebest unvergleichlich,</w:t>
      </w:r>
      <w:r>
        <w:br/>
        <w:t>Du jagst den Sündern nach.</w:t>
      </w:r>
      <w:r>
        <w:br/>
        <w:t>Drum woll’n wir insgemein</w:t>
      </w:r>
      <w:r>
        <w:br/>
        <w:t>Die Stimmen hoch erschwingen,</w:t>
      </w:r>
      <w:r>
        <w:br/>
        <w:t>Dir Hosianna singen</w:t>
      </w:r>
      <w:r>
        <w:br/>
        <w:t>Und ewig dankbar sein.</w:t>
      </w:r>
    </w:p>
    <w:p w14:paraId="7D2FFA57" w14:textId="445E7479" w:rsidR="0087693F" w:rsidRDefault="0087693F" w:rsidP="0087693F">
      <w:pPr>
        <w:pStyle w:val="berschrift1"/>
      </w:pPr>
      <w:r>
        <w:rPr>
          <w:rStyle w:val="screen-reader-text"/>
        </w:rPr>
        <w:t>Du Lebensbrot, Herr Jesu Christ</w:t>
      </w:r>
      <w:r>
        <w:t xml:space="preserve"> </w:t>
      </w:r>
    </w:p>
    <w:p w14:paraId="34A3C45B" w14:textId="77777777" w:rsidR="0087693F" w:rsidRDefault="0087693F" w:rsidP="0087693F">
      <w:pPr>
        <w:pStyle w:val="StandardWeb"/>
      </w:pPr>
      <w:r>
        <w:t>1. Du Lebensbrot, Herr Jesu Christ,</w:t>
      </w:r>
      <w:r>
        <w:br/>
        <w:t>Mag dich ein Sünder haben,</w:t>
      </w:r>
      <w:r>
        <w:br/>
        <w:t>Der nach dem Himmel hungrig ist</w:t>
      </w:r>
      <w:r>
        <w:br/>
        <w:t>Und sich mit dir will laben,</w:t>
      </w:r>
      <w:r>
        <w:br/>
        <w:t>So bitt‘ ich dich demütiglich,</w:t>
      </w:r>
      <w:r>
        <w:br/>
        <w:t>Du wollest so bereiten mich,</w:t>
      </w:r>
      <w:r>
        <w:br/>
        <w:t>Daß ich recht würdig werde.</w:t>
      </w:r>
    </w:p>
    <w:p w14:paraId="09B0AE81" w14:textId="77777777" w:rsidR="0087693F" w:rsidRDefault="0087693F" w:rsidP="0087693F">
      <w:pPr>
        <w:pStyle w:val="StandardWeb"/>
      </w:pPr>
      <w:r>
        <w:t>2. Auf grüner Aue wollest du</w:t>
      </w:r>
      <w:r>
        <w:br/>
        <w:t>Mich diesen Tag, Herr, leiten,</w:t>
      </w:r>
      <w:r>
        <w:br/>
        <w:t>Den frischen Wassern führen zu,</w:t>
      </w:r>
      <w:r>
        <w:br/>
        <w:t>Den Tisch für mich bereiten.</w:t>
      </w:r>
      <w:r>
        <w:br/>
        <w:t>Ach, ich bin sündlich, matt und krank,</w:t>
      </w:r>
      <w:r>
        <w:br/>
        <w:t>Laß, Herr, mich deinen Gnadentrank</w:t>
      </w:r>
      <w:r>
        <w:br/>
        <w:t>Aus deinem Becher schmecken!</w:t>
      </w:r>
    </w:p>
    <w:p w14:paraId="5A233D5D" w14:textId="77777777" w:rsidR="0087693F" w:rsidRDefault="0087693F" w:rsidP="0087693F">
      <w:pPr>
        <w:pStyle w:val="StandardWeb"/>
      </w:pPr>
      <w:r>
        <w:t>3. Du angenehmes Himmelsbrot,</w:t>
      </w:r>
      <w:r>
        <w:br/>
        <w:t>Du wollest mir verziehen,</w:t>
      </w:r>
      <w:r>
        <w:br/>
        <w:t>Daß ich in meiner Seelennot</w:t>
      </w:r>
      <w:r>
        <w:br/>
        <w:t>Zu dir muß kläglich schreien;</w:t>
      </w:r>
      <w:r>
        <w:br/>
        <w:t>Dein Glaubensrock bedecke mich,</w:t>
      </w:r>
      <w:r>
        <w:br/>
        <w:t>Auf daß ich möge würdiglich</w:t>
      </w:r>
      <w:r>
        <w:br/>
        <w:t>An deiner Tafel sitzen!</w:t>
      </w:r>
    </w:p>
    <w:p w14:paraId="14F602F6" w14:textId="77777777" w:rsidR="0087693F" w:rsidRDefault="0087693F" w:rsidP="0087693F">
      <w:pPr>
        <w:pStyle w:val="StandardWeb"/>
      </w:pPr>
      <w:r>
        <w:t>4. Tilg allen Haß und Bitterkeit,</w:t>
      </w:r>
      <w:r>
        <w:br/>
        <w:t>O Herr, aus meinem Herzen,</w:t>
      </w:r>
      <w:r>
        <w:br/>
        <w:t>Laß mich die Sünd‘ in dieser Zeit</w:t>
      </w:r>
      <w:r>
        <w:br/>
        <w:t>Bereuen ja mit Schmerzen;</w:t>
      </w:r>
      <w:r>
        <w:br/>
        <w:t>Du heissgebratnes Osterlamm,</w:t>
      </w:r>
      <w:r>
        <w:br/>
        <w:t>Du meiner Seele Bräutigam,</w:t>
      </w:r>
      <w:r>
        <w:br/>
        <w:t>Laß mich dich recht geniessen!</w:t>
      </w:r>
    </w:p>
    <w:p w14:paraId="3CDC599B" w14:textId="77777777" w:rsidR="0087693F" w:rsidRDefault="0087693F" w:rsidP="0087693F">
      <w:pPr>
        <w:pStyle w:val="StandardWeb"/>
      </w:pPr>
      <w:r>
        <w:t>5. Zwar ich bin deiner Gunst nicht wert,</w:t>
      </w:r>
      <w:r>
        <w:br/>
        <w:t>Als der ich jetzt erscheine</w:t>
      </w:r>
      <w:r>
        <w:br/>
        <w:t>Mit Sünden allzuviel beschwert,</w:t>
      </w:r>
      <w:r>
        <w:br/>
        <w:t>Die schmerzlich ich beweine.</w:t>
      </w:r>
      <w:r>
        <w:br/>
        <w:t>In solcher Trübsal tröstet mich,</w:t>
      </w:r>
      <w:r>
        <w:br/>
        <w:t>Herr Jesu, daß du gnädiglich</w:t>
      </w:r>
      <w:r>
        <w:br/>
        <w:t>Der Sünder dich erbarmest.</w:t>
      </w:r>
    </w:p>
    <w:p w14:paraId="6C6658A9" w14:textId="77777777" w:rsidR="0087693F" w:rsidRDefault="0087693F" w:rsidP="0087693F">
      <w:pPr>
        <w:pStyle w:val="StandardWeb"/>
      </w:pPr>
      <w:r>
        <w:lastRenderedPageBreak/>
        <w:t>6. Ich bin ein Mensch, krank von der Sünd‘,</w:t>
      </w:r>
      <w:r>
        <w:br/>
        <w:t>Laß deine Hand mich heilen!</w:t>
      </w:r>
      <w:r>
        <w:br/>
        <w:t>Erleuchte mich, denn ich bin blind;</w:t>
      </w:r>
      <w:r>
        <w:br/>
        <w:t>Du kannst mir Gnad‘ erteilen.</w:t>
      </w:r>
      <w:r>
        <w:br/>
        <w:t>Ich bin verdammt, erbarme dich;</w:t>
      </w:r>
      <w:r>
        <w:br/>
        <w:t>Ich bin verloren, suche mich</w:t>
      </w:r>
      <w:r>
        <w:br/>
        <w:t>Und hilf aus lauter Gnaden!</w:t>
      </w:r>
    </w:p>
    <w:p w14:paraId="2D6444EE" w14:textId="36BD7F62" w:rsidR="0087693F" w:rsidRDefault="0087693F" w:rsidP="0087693F">
      <w:pPr>
        <w:pStyle w:val="StandardWeb"/>
      </w:pPr>
      <w:r>
        <w:t>7. Mein Bräutigam, komm her zu mir</w:t>
      </w:r>
      <w:r>
        <w:br/>
        <w:t>Und wohn in meiner Seelen;</w:t>
      </w:r>
      <w:r>
        <w:br/>
        <w:t xml:space="preserve">Laß mich dich </w:t>
      </w:r>
      <w:r w:rsidR="00DA421C">
        <w:t>küssen</w:t>
      </w:r>
      <w:r>
        <w:t xml:space="preserve"> für und für</w:t>
      </w:r>
      <w:r>
        <w:br/>
        <w:t xml:space="preserve">Und mich mit </w:t>
      </w:r>
      <w:r w:rsidR="00DA421C">
        <w:t>dir</w:t>
      </w:r>
      <w:r>
        <w:t xml:space="preserve"> vermählen!</w:t>
      </w:r>
      <w:r>
        <w:br/>
        <w:t>Ach, laß doch deine Süßigkeit</w:t>
      </w:r>
      <w:r>
        <w:br/>
        <w:t>Für meine Seele sein bereit</w:t>
      </w:r>
      <w:r>
        <w:br/>
        <w:t>Und stille ihren Jammer!</w:t>
      </w:r>
    </w:p>
    <w:p w14:paraId="7AB529E9" w14:textId="77777777" w:rsidR="0087693F" w:rsidRDefault="0087693F" w:rsidP="0087693F">
      <w:pPr>
        <w:pStyle w:val="StandardWeb"/>
      </w:pPr>
      <w:r>
        <w:t>8. Du Lebensbrot, Herr Jesu Christ,</w:t>
      </w:r>
      <w:r>
        <w:br/>
        <w:t>Komm selbst, dich mir zu schenken!</w:t>
      </w:r>
      <w:r>
        <w:br/>
        <w:t>O Blut, das du vergossen bist,</w:t>
      </w:r>
      <w:r>
        <w:br/>
        <w:t>Komm eiligst, mich zu tränken!</w:t>
      </w:r>
      <w:r>
        <w:br/>
        <w:t>Ich bleib‘ in dir und du in mir,</w:t>
      </w:r>
      <w:r>
        <w:br/>
        <w:t>Drum wirst du, meiner Selle Zier,</w:t>
      </w:r>
      <w:r>
        <w:br/>
        <w:t>Auch mich dort auferwecken.</w:t>
      </w:r>
    </w:p>
    <w:p w14:paraId="0349C001" w14:textId="77777777" w:rsidR="0087693F" w:rsidRDefault="0087693F" w:rsidP="0087693F">
      <w:pPr>
        <w:pStyle w:val="berschrift1"/>
      </w:pPr>
      <w:r>
        <w:rPr>
          <w:rStyle w:val="screen-reader-text"/>
        </w:rPr>
        <w:t>Ermuntre dich, mein schwacher Geist</w:t>
      </w:r>
      <w:r>
        <w:t xml:space="preserve"> </w:t>
      </w:r>
    </w:p>
    <w:p w14:paraId="3F57962B" w14:textId="77777777" w:rsidR="0087693F" w:rsidRDefault="0087693F" w:rsidP="0087693F">
      <w:pPr>
        <w:pStyle w:val="StandardWeb"/>
      </w:pPr>
      <w:r>
        <w:t>Ermuntre dich, mein schwacher Geist,</w:t>
      </w:r>
      <w:r>
        <w:br/>
        <w:t>Und trage groß Verlangen,</w:t>
      </w:r>
      <w:r>
        <w:br/>
        <w:t>Ein kleines Kind, das Vater heißt,</w:t>
      </w:r>
      <w:r>
        <w:br/>
        <w:t>Mit Freuden zu empfangen.</w:t>
      </w:r>
      <w:r>
        <w:br/>
        <w:t>Dies ist die Nacht, darin es kam</w:t>
      </w:r>
      <w:r>
        <w:br/>
        <w:t>Und menschlich Wesen an sich nahm,</w:t>
      </w:r>
      <w:r>
        <w:br/>
        <w:t>Dadurch die Welt mit Treuen</w:t>
      </w:r>
      <w:r>
        <w:br/>
        <w:t>Als seine Braut zu freien.</w:t>
      </w:r>
    </w:p>
    <w:p w14:paraId="1E28C51E" w14:textId="77777777" w:rsidR="0087693F" w:rsidRDefault="0087693F" w:rsidP="0087693F">
      <w:pPr>
        <w:pStyle w:val="StandardWeb"/>
      </w:pPr>
      <w:r>
        <w:t>2. Willkommen, süßer Bräutigam,</w:t>
      </w:r>
      <w:r>
        <w:br/>
        <w:t>Du König aller Ehren,</w:t>
      </w:r>
      <w:r>
        <w:br/>
        <w:t>Willkommen, Jesu, Gottes Lamm.</w:t>
      </w:r>
      <w:r>
        <w:br/>
        <w:t>Ich will dein Lob vermehren,</w:t>
      </w:r>
      <w:r>
        <w:br/>
        <w:t>Ich will dir all mein lebenlang</w:t>
      </w:r>
      <w:r>
        <w:br/>
        <w:t>Von Herzen sagen Preis und Dank,</w:t>
      </w:r>
      <w:r>
        <w:br/>
        <w:t>Daß du, da wir verloren,</w:t>
      </w:r>
      <w:r>
        <w:br/>
        <w:t>Für uns bist Mensch geboren.</w:t>
      </w:r>
    </w:p>
    <w:p w14:paraId="1D1EE40C" w14:textId="77777777" w:rsidR="0087693F" w:rsidRDefault="0087693F" w:rsidP="0087693F">
      <w:pPr>
        <w:pStyle w:val="StandardWeb"/>
      </w:pPr>
      <w:r>
        <w:t>3. O großer Gott, wie konnt es sein,</w:t>
      </w:r>
      <w:r>
        <w:br/>
        <w:t>Dein Himmelreich zu lassen,</w:t>
      </w:r>
      <w:r>
        <w:br/>
        <w:t>Zu springen in die Welt hinein,</w:t>
      </w:r>
      <w:r>
        <w:br/>
        <w:t>Da nichts denn Neid und Hassen?</w:t>
      </w:r>
      <w:r>
        <w:br/>
        <w:t>Wie konntest du die große Macht,</w:t>
      </w:r>
      <w:r>
        <w:br/>
        <w:t>Dein Königreich, die Freudenpracht,</w:t>
      </w:r>
      <w:r>
        <w:br/>
      </w:r>
      <w:r>
        <w:lastRenderedPageBreak/>
        <w:t>Ja dein erwünschtes Leben</w:t>
      </w:r>
      <w:r>
        <w:br/>
        <w:t>Für solche Feind hingeben?</w:t>
      </w:r>
    </w:p>
    <w:p w14:paraId="451F5329" w14:textId="77777777" w:rsidR="0087693F" w:rsidRDefault="0087693F" w:rsidP="0087693F">
      <w:pPr>
        <w:pStyle w:val="StandardWeb"/>
      </w:pPr>
      <w:r>
        <w:t>4. Ist doch, Herr Jesu, deine Braut</w:t>
      </w:r>
      <w:r>
        <w:br/>
        <w:t>Ganz arm und voller Schanden,</w:t>
      </w:r>
      <w:r>
        <w:br/>
        <w:t>Noch hast du sie dir selbst vertraut</w:t>
      </w:r>
      <w:r>
        <w:br/>
        <w:t>Am Kreuz in Todesbanden;</w:t>
      </w:r>
      <w:r>
        <w:br/>
        <w:t>Liegt sie doch, da sie dich verließ,</w:t>
      </w:r>
      <w:r>
        <w:br/>
        <w:t>In Fluch und Tod und Finsternis,</w:t>
      </w:r>
      <w:r>
        <w:br/>
        <w:t>Noch darfst du ihretwegen</w:t>
      </w:r>
      <w:r>
        <w:br/>
        <w:t>Dein Zepter von dir legen.</w:t>
      </w:r>
    </w:p>
    <w:p w14:paraId="5DC62B94" w14:textId="77777777" w:rsidR="0087693F" w:rsidRDefault="0087693F" w:rsidP="0087693F">
      <w:pPr>
        <w:pStyle w:val="StandardWeb"/>
      </w:pPr>
      <w:r>
        <w:t>5. Du Fürst und Herrscher dieser Welt,</w:t>
      </w:r>
      <w:r>
        <w:br/>
        <w:t>Du Friedenswiederbringer,</w:t>
      </w:r>
      <w:r>
        <w:br/>
        <w:t>Du kluger Rat und tapfrer Held,</w:t>
      </w:r>
      <w:r>
        <w:br/>
        <w:t>Du starker Höllenzwinger,</w:t>
      </w:r>
      <w:r>
        <w:br/>
        <w:t>Wie ist es möglich, daß du dich</w:t>
      </w:r>
      <w:r>
        <w:br/>
        <w:t>Erniedrigest so jämmerlich,</w:t>
      </w:r>
      <w:r>
        <w:br/>
        <w:t>Als wärest du im Orden</w:t>
      </w:r>
      <w:r>
        <w:br/>
        <w:t>Der Bettler Mensch geworden?</w:t>
      </w:r>
    </w:p>
    <w:p w14:paraId="1682A4E2" w14:textId="77777777" w:rsidR="0087693F" w:rsidRDefault="0087693F" w:rsidP="0087693F">
      <w:pPr>
        <w:pStyle w:val="StandardWeb"/>
      </w:pPr>
      <w:r>
        <w:t>6. O großes Werk, o Wundernacht,</w:t>
      </w:r>
      <w:r>
        <w:br/>
        <w:t>Dergleichen nie gefunden,</w:t>
      </w:r>
      <w:r>
        <w:br/>
        <w:t>Du hast den Heiland hergebracht,</w:t>
      </w:r>
      <w:r>
        <w:br/>
        <w:t>Der alles überwunden,</w:t>
      </w:r>
      <w:r>
        <w:br/>
        <w:t>Du hast gebracht den starken Mann,</w:t>
      </w:r>
      <w:r>
        <w:br/>
        <w:t>Der Feuer und Wolken zwingen kann,</w:t>
      </w:r>
      <w:r>
        <w:br/>
        <w:t>Vor dem die Himmel zittern</w:t>
      </w:r>
      <w:r>
        <w:br/>
        <w:t>Und alle Berg erschüttern.</w:t>
      </w:r>
    </w:p>
    <w:p w14:paraId="2CFC3CF5" w14:textId="77777777" w:rsidR="0087693F" w:rsidRDefault="0087693F" w:rsidP="0087693F">
      <w:pPr>
        <w:pStyle w:val="StandardWeb"/>
      </w:pPr>
      <w:r>
        <w:t>7. Brich an, du schönes Morgenlicht,</w:t>
      </w:r>
      <w:r>
        <w:br/>
        <w:t>Und laß den Himmel tagen;</w:t>
      </w:r>
      <w:r>
        <w:br/>
        <w:t>Du Hirtenvolk, erschrecke nicht,</w:t>
      </w:r>
      <w:r>
        <w:br/>
        <w:t>Weil dir die Engel sagen,</w:t>
      </w:r>
      <w:r>
        <w:br/>
        <w:t>Daß dieses schwache Knäbelein</w:t>
      </w:r>
      <w:r>
        <w:br/>
        <w:t>Soll unser Trost und Freude sein,</w:t>
      </w:r>
      <w:r>
        <w:br/>
        <w:t>Dazu den Satan zwingen</w:t>
      </w:r>
      <w:r>
        <w:br/>
        <w:t>Und letztlich Friede bringen.</w:t>
      </w:r>
    </w:p>
    <w:p w14:paraId="63BB4816" w14:textId="77777777" w:rsidR="0087693F" w:rsidRDefault="0087693F" w:rsidP="0087693F">
      <w:pPr>
        <w:pStyle w:val="StandardWeb"/>
      </w:pPr>
      <w:r>
        <w:t>8. O liebes Kind, o süßer Knab,</w:t>
      </w:r>
      <w:r>
        <w:br/>
        <w:t>Holdselig von Gebärden,</w:t>
      </w:r>
      <w:r>
        <w:br/>
        <w:t>Mein Bruder, den ich lieber hab</w:t>
      </w:r>
      <w:r>
        <w:br/>
        <w:t>Als alle Schätz auf Erden,</w:t>
      </w:r>
      <w:r>
        <w:br/>
        <w:t>Komm, Schönster, in mein Herz hinein,</w:t>
      </w:r>
      <w:r>
        <w:br/>
        <w:t>Komm eilend, laß die Krippe sein;</w:t>
      </w:r>
      <w:r>
        <w:br/>
        <w:t>Komm, komm, ich will bei Zeiten</w:t>
      </w:r>
      <w:r>
        <w:br/>
        <w:t>Dein Lager dir bereiten.</w:t>
      </w:r>
    </w:p>
    <w:p w14:paraId="22C95FF7" w14:textId="77777777" w:rsidR="0087693F" w:rsidRDefault="0087693F" w:rsidP="0087693F">
      <w:pPr>
        <w:pStyle w:val="StandardWeb"/>
      </w:pPr>
      <w:r>
        <w:t>9. Sag an, mein Herzensbräutigam,</w:t>
      </w:r>
      <w:r>
        <w:br/>
        <w:t>Mein Hoffnung, Freud und Leben,</w:t>
      </w:r>
      <w:r>
        <w:br/>
        <w:t>Mein edler Zweig aus Jakobs Stamm,</w:t>
      </w:r>
      <w:r>
        <w:br/>
      </w:r>
      <w:r>
        <w:lastRenderedPageBreak/>
        <w:t>Was soll ich dir doch geben?</w:t>
      </w:r>
      <w:r>
        <w:br/>
        <w:t>Ach nimm von mir Leib, Seel und Geist,</w:t>
      </w:r>
      <w:r>
        <w:br/>
        <w:t>Ja alles, was Mensch ist und heißt,</w:t>
      </w:r>
      <w:r>
        <w:br/>
        <w:t>Ich will mich ganz verschreiben,</w:t>
      </w:r>
      <w:r>
        <w:br/>
        <w:t>Dir ewig treu zu bleiben.</w:t>
      </w:r>
    </w:p>
    <w:p w14:paraId="227356C2" w14:textId="77777777" w:rsidR="0087693F" w:rsidRDefault="0087693F" w:rsidP="0087693F">
      <w:pPr>
        <w:pStyle w:val="StandardWeb"/>
      </w:pPr>
      <w:r>
        <w:t>10. Lob, Preis und Dank, Herr Jesu Christ,</w:t>
      </w:r>
      <w:r>
        <w:br/>
        <w:t>Sei dir von mir gesungen,</w:t>
      </w:r>
      <w:r>
        <w:br/>
        <w:t>Daß du mein Bruder worden bist</w:t>
      </w:r>
      <w:r>
        <w:br/>
        <w:t>Und hast die Welt bezwungen;</w:t>
      </w:r>
      <w:r>
        <w:br/>
        <w:t>Hilf, daß ich deine Gütigkeit</w:t>
      </w:r>
      <w:r>
        <w:br/>
        <w:t>Stets preis in dieser Gnadenzeit</w:t>
      </w:r>
      <w:r>
        <w:br/>
        <w:t>Und mög hernach dort oben</w:t>
      </w:r>
      <w:r>
        <w:br/>
        <w:t>In Ewigkeit dich loben.</w:t>
      </w:r>
    </w:p>
    <w:p w14:paraId="5D83401F" w14:textId="77777777" w:rsidR="0087693F" w:rsidRDefault="0087693F" w:rsidP="0087693F">
      <w:pPr>
        <w:pStyle w:val="berschrift1"/>
      </w:pPr>
      <w:r>
        <w:rPr>
          <w:rStyle w:val="screen-reader-text"/>
        </w:rPr>
        <w:t>Hilf, Herr Jesu, laß gelingen</w:t>
      </w:r>
      <w:r>
        <w:t xml:space="preserve"> </w:t>
      </w:r>
    </w:p>
    <w:p w14:paraId="0F3FC4A6" w14:textId="77777777" w:rsidR="0087693F" w:rsidRDefault="0087693F" w:rsidP="0087693F">
      <w:pPr>
        <w:pStyle w:val="StandardWeb"/>
      </w:pPr>
      <w:r>
        <w:t>1. Hilf, Herr Jesu, laß gelingen,</w:t>
      </w:r>
      <w:r>
        <w:br/>
        <w:t>Hilf, das neue Jahr geht an!</w:t>
      </w:r>
      <w:r>
        <w:br/>
        <w:t>Laß es neue Kräfte bringen,</w:t>
      </w:r>
      <w:r>
        <w:br/>
        <w:t>Daß aufs neu‘ ich wandeln kann!</w:t>
      </w:r>
      <w:r>
        <w:br/>
        <w:t>Neues Heil und neues Leben</w:t>
      </w:r>
      <w:r>
        <w:br/>
        <w:t>Wollest du aus Gnaden geben.</w:t>
      </w:r>
    </w:p>
    <w:p w14:paraId="1C67D08D" w14:textId="77777777" w:rsidR="0087693F" w:rsidRDefault="0087693F" w:rsidP="0087693F">
      <w:pPr>
        <w:pStyle w:val="StandardWeb"/>
      </w:pPr>
      <w:r>
        <w:t>2. Meine Worte, meine Taten,</w:t>
      </w:r>
      <w:r>
        <w:br/>
        <w:t>Was ich treibe fort und fort,</w:t>
      </w:r>
      <w:r>
        <w:br/>
        <w:t>Müsse seliglich geraten,</w:t>
      </w:r>
      <w:r>
        <w:br/>
        <w:t>Herr, durch dein lebendig Wort!</w:t>
      </w:r>
      <w:r>
        <w:br/>
        <w:t>Laß mich deinen Geist erfüllen,</w:t>
      </w:r>
      <w:r>
        <w:br/>
        <w:t>Zu vollbringen deinen Willen!</w:t>
      </w:r>
    </w:p>
    <w:p w14:paraId="55B86632" w14:textId="77777777" w:rsidR="0087693F" w:rsidRDefault="0087693F" w:rsidP="0087693F">
      <w:pPr>
        <w:pStyle w:val="StandardWeb"/>
      </w:pPr>
      <w:r>
        <w:t>3. Laß dies sein ein Jahr der Gnaden;</w:t>
      </w:r>
      <w:r>
        <w:br/>
        <w:t>Herr, vergib mir meine Schuld;</w:t>
      </w:r>
      <w:r>
        <w:br/>
        <w:t>Was der Seele möchte schaden,</w:t>
      </w:r>
      <w:r>
        <w:br/>
        <w:t>Wende ab nach deiner Huld,</w:t>
      </w:r>
      <w:r>
        <w:br/>
        <w:t>Laß mich wachen, beten, ringen</w:t>
      </w:r>
      <w:r>
        <w:br/>
        <w:t>Und durch dich die Welt bezwingen.</w:t>
      </w:r>
    </w:p>
    <w:p w14:paraId="1E35761D" w14:textId="77777777" w:rsidR="0087693F" w:rsidRDefault="0087693F" w:rsidP="0087693F">
      <w:pPr>
        <w:pStyle w:val="StandardWeb"/>
      </w:pPr>
      <w:r>
        <w:t>4. Herr, du wollest Gnade geben,</w:t>
      </w:r>
      <w:r>
        <w:br/>
        <w:t>Daß dies Jahr mir heilig sei,</w:t>
      </w:r>
      <w:r>
        <w:br/>
        <w:t>Daß ich christlich könne leben</w:t>
      </w:r>
      <w:r>
        <w:br/>
        <w:t>Ohne Trug und Heuchelei;</w:t>
      </w:r>
      <w:r>
        <w:br/>
        <w:t>Daß dein Pilger noch auf Erden</w:t>
      </w:r>
      <w:r>
        <w:br/>
        <w:t>Möge dir geheiligt werden.</w:t>
      </w:r>
    </w:p>
    <w:p w14:paraId="04010A3C" w14:textId="77777777" w:rsidR="0087693F" w:rsidRDefault="0087693F" w:rsidP="0087693F">
      <w:pPr>
        <w:pStyle w:val="StandardWeb"/>
      </w:pPr>
      <w:r>
        <w:t>5. Jesu, lenke mein Beginnen</w:t>
      </w:r>
      <w:r>
        <w:br/>
        <w:t>Immerdar nach deinem Sinn!</w:t>
      </w:r>
      <w:r>
        <w:br/>
        <w:t>Jesu, führe all mein Sinnen</w:t>
      </w:r>
      <w:r>
        <w:br/>
        <w:t>Auf die Ewigkeiten hin;</w:t>
      </w:r>
      <w:r>
        <w:br/>
        <w:t>Laß Begierden und Gedanken</w:t>
      </w:r>
      <w:r>
        <w:br/>
        <w:t>Nie von dir ins Ferne wanken!</w:t>
      </w:r>
    </w:p>
    <w:p w14:paraId="36F24F27" w14:textId="77777777" w:rsidR="0087693F" w:rsidRDefault="0087693F" w:rsidP="0087693F">
      <w:pPr>
        <w:pStyle w:val="StandardWeb"/>
      </w:pPr>
      <w:r>
        <w:lastRenderedPageBreak/>
        <w:t>6. Jesu, laß mich fröhlich enden</w:t>
      </w:r>
      <w:r>
        <w:br/>
        <w:t>Dieses angefangne Jahr;</w:t>
      </w:r>
      <w:r>
        <w:br/>
        <w:t>Trage mich auf deinen Händen,</w:t>
      </w:r>
      <w:r>
        <w:br/>
        <w:t>Halte bei mir in Gefahr.</w:t>
      </w:r>
      <w:r>
        <w:br/>
        <w:t>Freudig will ich dich umfassen,</w:t>
      </w:r>
      <w:r>
        <w:br/>
        <w:t>Wenn ich soll die Welt verlassen!</w:t>
      </w:r>
    </w:p>
    <w:p w14:paraId="33BA71D8" w14:textId="77777777" w:rsidR="0087693F" w:rsidRDefault="0087693F" w:rsidP="0087693F">
      <w:pPr>
        <w:pStyle w:val="berschrift1"/>
      </w:pPr>
      <w:r>
        <w:rPr>
          <w:rStyle w:val="screen-reader-text"/>
        </w:rPr>
        <w:t>Man lobt dich in der Stille</w:t>
      </w:r>
      <w:r>
        <w:t xml:space="preserve"> </w:t>
      </w:r>
    </w:p>
    <w:p w14:paraId="12AE27CA" w14:textId="77777777" w:rsidR="0087693F" w:rsidRDefault="0087693F" w:rsidP="0087693F">
      <w:pPr>
        <w:pStyle w:val="StandardWeb"/>
      </w:pPr>
      <w:r>
        <w:t>1. Man lobt dich in der Stille,</w:t>
      </w:r>
      <w:r>
        <w:br/>
        <w:t>du hocherhabner Zionsgott;</w:t>
      </w:r>
      <w:r>
        <w:br/>
        <w:t>des Rühmens ist die Fülle</w:t>
      </w:r>
      <w:r>
        <w:br/>
        <w:t>vor dir, o Herre Zebaoth.</w:t>
      </w:r>
      <w:r>
        <w:br/>
        <w:t>Du bist doch, Herr, auf Erden</w:t>
      </w:r>
      <w:r>
        <w:br/>
        <w:t>der Frommen Zuversicht,</w:t>
      </w:r>
      <w:r>
        <w:br/>
        <w:t>in Trübsal und Beschwerden</w:t>
      </w:r>
      <w:r>
        <w:br/>
        <w:t>läßt du die Deinen nicht.</w:t>
      </w:r>
      <w:r>
        <w:br/>
        <w:t>Drum soll dich stündlich ehren</w:t>
      </w:r>
      <w:r>
        <w:br/>
        <w:t>mein Mund vor jedermann</w:t>
      </w:r>
      <w:r>
        <w:br/>
        <w:t>und deinen Ruhm vermehren,</w:t>
      </w:r>
      <w:r>
        <w:br/>
        <w:t>solang er lallen kann.</w:t>
      </w:r>
    </w:p>
    <w:p w14:paraId="3E392C53" w14:textId="77777777" w:rsidR="0087693F" w:rsidRDefault="0087693F" w:rsidP="0087693F">
      <w:pPr>
        <w:pStyle w:val="StandardWeb"/>
      </w:pPr>
      <w:r>
        <w:t>2. Es müssen, Herr, sich freuen</w:t>
      </w:r>
      <w:r>
        <w:br/>
        <w:t>von ganzer Seel und jauchzen hell,</w:t>
      </w:r>
      <w:r>
        <w:br/>
        <w:t>die unaufhörlich schreien:</w:t>
      </w:r>
      <w:r>
        <w:br/>
        <w:t>»Gelobt sei der Gott Israel‘!«</w:t>
      </w:r>
      <w:r>
        <w:br/>
        <w:t>Sein Name sei gepriesen,</w:t>
      </w:r>
      <w:r>
        <w:br/>
        <w:t>der große Wunder tut</w:t>
      </w:r>
      <w:r>
        <w:br/>
        <w:t>und der auch mir erwiesen</w:t>
      </w:r>
      <w:r>
        <w:br/>
        <w:t>das, was mir nütz und gut.</w:t>
      </w:r>
      <w:r>
        <w:br/>
        <w:t>Nun, dies ist meine Freude,</w:t>
      </w:r>
      <w:r>
        <w:br/>
        <w:t>zu hangen fest an dir,</w:t>
      </w:r>
      <w:r>
        <w:br/>
        <w:t>daß nichts von dir mich scheide,</w:t>
      </w:r>
      <w:r>
        <w:br/>
        <w:t>solang ich lebe hier.</w:t>
      </w:r>
    </w:p>
    <w:p w14:paraId="326651FB" w14:textId="77777777" w:rsidR="0087693F" w:rsidRDefault="0087693F" w:rsidP="0087693F">
      <w:pPr>
        <w:pStyle w:val="StandardWeb"/>
      </w:pPr>
      <w:r>
        <w:t>3. Herr, du hast deinen Namen</w:t>
      </w:r>
      <w:r>
        <w:br/>
        <w:t>sehr herrlich in der Welt gemacht;</w:t>
      </w:r>
      <w:r>
        <w:br/>
        <w:t>denn als die Schwachen kamen,</w:t>
      </w:r>
      <w:r>
        <w:br/>
        <w:t>hast du gar bald an sie gedacht.</w:t>
      </w:r>
      <w:r>
        <w:br/>
        <w:t>Du hast mir Gnad erzeiget;</w:t>
      </w:r>
      <w:r>
        <w:br/>
        <w:t>nun, wie vergelt ich’s dir?</w:t>
      </w:r>
      <w:r>
        <w:br/>
        <w:t>Ach bleibe mir geneiget,</w:t>
      </w:r>
      <w:r>
        <w:br/>
        <w:t>so will ich für und für</w:t>
      </w:r>
      <w:r>
        <w:br/>
        <w:t>den Kelch des Heils erheben[a]</w:t>
      </w:r>
      <w:r>
        <w:br/>
        <w:t>und preisen weit und breit</w:t>
      </w:r>
      <w:r>
        <w:br/>
        <w:t>dich hier, mein Gott, im Leben</w:t>
      </w:r>
      <w:r>
        <w:br/>
        <w:t>und dort in Ewigkeit.</w:t>
      </w:r>
    </w:p>
    <w:p w14:paraId="33BBB0B9" w14:textId="77777777" w:rsidR="0087693F" w:rsidRDefault="0087693F" w:rsidP="0087693F">
      <w:pPr>
        <w:pStyle w:val="berschrift1"/>
      </w:pPr>
      <w:r>
        <w:rPr>
          <w:rStyle w:val="screen-reader-text"/>
        </w:rPr>
        <w:t>O Ewigkeit, du Donner-Wort</w:t>
      </w:r>
      <w:r>
        <w:t xml:space="preserve"> </w:t>
      </w:r>
    </w:p>
    <w:p w14:paraId="42777AA7" w14:textId="77777777" w:rsidR="0087693F" w:rsidRDefault="0087693F" w:rsidP="0087693F">
      <w:pPr>
        <w:pStyle w:val="StandardWeb"/>
      </w:pPr>
      <w:r>
        <w:lastRenderedPageBreak/>
        <w:t>O Ewigkeit, du Donner-Wort,</w:t>
      </w:r>
      <w:r>
        <w:br/>
        <w:t>O Schwert, das durch die Seele bohrt,</w:t>
      </w:r>
      <w:r>
        <w:br/>
        <w:t>O Anfang sonder Ende!</w:t>
      </w:r>
      <w:r>
        <w:br/>
        <w:t>Ich weiß für großer Traurigkeit</w:t>
      </w:r>
      <w:r>
        <w:br/>
        <w:t>nicht, wo ich hin mich wende.</w:t>
      </w:r>
      <w:r>
        <w:br/>
        <w:t>Mein ganz erschrocknes Herz erbebt,</w:t>
      </w:r>
      <w:r>
        <w:br/>
        <w:t>daß mir die Zung am Gaumen klebt.</w:t>
      </w:r>
    </w:p>
    <w:p w14:paraId="7CA94383" w14:textId="77777777" w:rsidR="0087693F" w:rsidRDefault="0087693F" w:rsidP="0087693F">
      <w:pPr>
        <w:pStyle w:val="StandardWeb"/>
      </w:pPr>
      <w:r>
        <w:t>Kein Unglück ist in aller Welt</w:t>
      </w:r>
      <w:r>
        <w:br/>
        <w:t>das endlich mit der Zeit nicht fällt,</w:t>
      </w:r>
      <w:r>
        <w:br/>
        <w:t>und ganz wird aufgehoben;</w:t>
      </w:r>
      <w:r>
        <w:br/>
        <w:t>Die Ewigkeit hat nur kein Ziel,</w:t>
      </w:r>
      <w:r>
        <w:br/>
        <w:t>sie treibet fort und fort ihr Spiel,</w:t>
      </w:r>
      <w:r>
        <w:br/>
        <w:t>läßt nimmer ab zu toben;</w:t>
      </w:r>
      <w:r>
        <w:br/>
        <w:t>ja, wie mein Heiland selber spricht,</w:t>
      </w:r>
      <w:r>
        <w:br/>
        <w:t>aus ihr ist kein Erlösung nicht.</w:t>
      </w:r>
    </w:p>
    <w:p w14:paraId="048FF98C" w14:textId="77777777" w:rsidR="0087693F" w:rsidRDefault="0087693F" w:rsidP="0087693F">
      <w:pPr>
        <w:pStyle w:val="StandardWeb"/>
      </w:pPr>
      <w:r>
        <w:t>O Ewigkeit, du machst mir bang;</w:t>
      </w:r>
      <w:r>
        <w:br/>
        <w:t>O ewig, ewig ist zu lang,</w:t>
      </w:r>
      <w:r>
        <w:br/>
        <w:t>hie gilt fürwahr kein Scherzen.</w:t>
      </w:r>
      <w:r>
        <w:br/>
        <w:t>Drum, wenn ich diese lange Nacht</w:t>
      </w:r>
      <w:r>
        <w:br/>
        <w:t>zusammt der großen Pein betracht,</w:t>
      </w:r>
      <w:r>
        <w:br/>
        <w:t>Erschreck ich recht von Herzen.</w:t>
      </w:r>
      <w:r>
        <w:br/>
        <w:t>Nichts ist zu finden weit und breit</w:t>
      </w:r>
      <w:r>
        <w:br/>
        <w:t>so schrecklich als die Ewigkeit.</w:t>
      </w:r>
    </w:p>
    <w:p w14:paraId="22651434" w14:textId="77777777" w:rsidR="0087693F" w:rsidRDefault="0087693F" w:rsidP="0087693F">
      <w:pPr>
        <w:pStyle w:val="StandardWeb"/>
      </w:pPr>
      <w:r>
        <w:t>Was acht ich Wasser, Feur und Schwert!</w:t>
      </w:r>
      <w:r>
        <w:br/>
        <w:t>Dies alles ist kaum nennens wert,</w:t>
      </w:r>
      <w:r>
        <w:br/>
        <w:t>es kann nicht lange dauren.</w:t>
      </w:r>
      <w:r>
        <w:br/>
        <w:t>Was wär es, wenn gleich ein Tyrann,</w:t>
      </w:r>
      <w:r>
        <w:br/>
        <w:t>der fünfzig Jahr kaum leben kann,</w:t>
      </w:r>
      <w:r>
        <w:br/>
        <w:t>mich endlich ließ vermauren!</w:t>
      </w:r>
      <w:r>
        <w:br/>
        <w:t>Gefängnis, Marter, Angst und Pein,</w:t>
      </w:r>
      <w:r>
        <w:br/>
        <w:t>die können ja nicht ewig sein.</w:t>
      </w:r>
    </w:p>
    <w:p w14:paraId="1AC4C60A" w14:textId="77777777" w:rsidR="0087693F" w:rsidRDefault="0087693F" w:rsidP="0087693F">
      <w:pPr>
        <w:pStyle w:val="StandardWeb"/>
      </w:pPr>
      <w:r>
        <w:t>Wenn der Verdammten große Qual</w:t>
      </w:r>
      <w:r>
        <w:br/>
        <w:t>so manches Jahr, als an der Zahl</w:t>
      </w:r>
      <w:r>
        <w:br/>
        <w:t>hie Menschen sich ernähren,</w:t>
      </w:r>
      <w:r>
        <w:br/>
        <w:t>als manchen Stern der Himmel hegt,</w:t>
      </w:r>
      <w:r>
        <w:br/>
        <w:t>als manches Laub die Erde trägt,</w:t>
      </w:r>
      <w:r>
        <w:br/>
        <w:t>noch endlich sollte währen,</w:t>
      </w:r>
      <w:r>
        <w:br/>
        <w:t>so wäre doch der Pein zuletzt</w:t>
      </w:r>
      <w:r>
        <w:br/>
        <w:t>ihr recht bestimmtes Ziel gesetzt.</w:t>
      </w:r>
    </w:p>
    <w:p w14:paraId="09EE3B7D" w14:textId="77777777" w:rsidR="0087693F" w:rsidRDefault="0087693F" w:rsidP="0087693F">
      <w:pPr>
        <w:pStyle w:val="StandardWeb"/>
      </w:pPr>
      <w:r>
        <w:t>Liegt einer krank und ruhet gleich</w:t>
      </w:r>
      <w:r>
        <w:br/>
        <w:t>im Bette, das von Golde reich</w:t>
      </w:r>
      <w:r>
        <w:br/>
        <w:t>ist königlich gezieret,</w:t>
      </w:r>
      <w:r>
        <w:br/>
        <w:t>so hasset er doch solchen Pracht</w:t>
      </w:r>
      <w:r>
        <w:br/>
        <w:t>auch so, daß er die ganze Nacht</w:t>
      </w:r>
      <w:r>
        <w:br/>
        <w:t>ein kläglichs Leben führet.</w:t>
      </w:r>
      <w:r>
        <w:br/>
      </w:r>
      <w:r>
        <w:lastRenderedPageBreak/>
        <w:t>Er zählet aller Glocken Schlag</w:t>
      </w:r>
      <w:r>
        <w:br/>
        <w:t>und seufzet nach dem lieben Tag.</w:t>
      </w:r>
    </w:p>
    <w:p w14:paraId="136CD353" w14:textId="77777777" w:rsidR="0087693F" w:rsidRDefault="0087693F" w:rsidP="0087693F">
      <w:pPr>
        <w:pStyle w:val="StandardWeb"/>
      </w:pPr>
      <w:r>
        <w:t>Ach was ist das? Der Höllen Pein</w:t>
      </w:r>
      <w:r>
        <w:br/>
        <w:t>wird nicht wie Leibes Krankheit sein</w:t>
      </w:r>
      <w:r>
        <w:br/>
        <w:t>und mit der Zeit sich enden.</w:t>
      </w:r>
      <w:r>
        <w:br/>
        <w:t>Es wird sich der Verdammten Schar</w:t>
      </w:r>
      <w:r>
        <w:br/>
        <w:t>Im Feur und Schwefel immerdar</w:t>
      </w:r>
      <w:r>
        <w:br/>
        <w:t>mit Zorn und Grimm umwenden,</w:t>
      </w:r>
      <w:r>
        <w:br/>
        <w:t>und dies ihr unbegreiflichs Leid</w:t>
      </w:r>
      <w:r>
        <w:br/>
        <w:t>soll währen bis in Ewigkeit.</w:t>
      </w:r>
    </w:p>
    <w:p w14:paraId="50F3D15F" w14:textId="77777777" w:rsidR="0087693F" w:rsidRDefault="0087693F" w:rsidP="0087693F">
      <w:pPr>
        <w:pStyle w:val="StandardWeb"/>
      </w:pPr>
      <w:r>
        <w:t>So lang ein Gott im Himmel lebt</w:t>
      </w:r>
      <w:r>
        <w:br/>
        <w:t>und über alle Wolken schwebt,</w:t>
      </w:r>
      <w:r>
        <w:br/>
        <w:t>wird solche Marter währen.</w:t>
      </w:r>
      <w:r>
        <w:br/>
        <w:t>Es wird sie plagen Kält und Hitz</w:t>
      </w:r>
      <w:r>
        <w:br/>
        <w:t>Angst, Hunger, Schrecken, Feur und Blitz</w:t>
      </w:r>
      <w:r>
        <w:br/>
        <w:t>und sie doch nie verzehren.</w:t>
      </w:r>
      <w:r>
        <w:br/>
        <w:t>Dann wird sich enden diese Pein,</w:t>
      </w:r>
      <w:r>
        <w:br/>
        <w:t>wenn Gott nicht mehr wird ewig sein.</w:t>
      </w:r>
    </w:p>
    <w:p w14:paraId="34B40886" w14:textId="77777777" w:rsidR="0087693F" w:rsidRDefault="0087693F" w:rsidP="0087693F">
      <w:pPr>
        <w:pStyle w:val="StandardWeb"/>
      </w:pPr>
      <w:r>
        <w:t>Wach auf, o Mensch, vom Sündenschlaf,</w:t>
      </w:r>
      <w:r>
        <w:br/>
        <w:t>ermuntre dich, verlornes Schaf,</w:t>
      </w:r>
      <w:r>
        <w:br/>
        <w:t>und bessre bald dein Leben!</w:t>
      </w:r>
      <w:r>
        <w:br/>
        <w:t>Wach auf, es ist doch hohe Zeit,</w:t>
      </w:r>
      <w:r>
        <w:br/>
        <w:t>es kommt heran die Ewigkeit,</w:t>
      </w:r>
      <w:r>
        <w:br/>
        <w:t>dir deinen Lohn zu geben.</w:t>
      </w:r>
      <w:r>
        <w:br/>
        <w:t>Vielleicht ist heut der letzte Tag;</w:t>
      </w:r>
      <w:r>
        <w:br/>
        <w:t>wer weiß noch, wie man sterben mag!</w:t>
      </w:r>
    </w:p>
    <w:p w14:paraId="79B7BC71" w14:textId="77777777" w:rsidR="0087693F" w:rsidRDefault="0087693F" w:rsidP="0087693F">
      <w:pPr>
        <w:pStyle w:val="StandardWeb"/>
      </w:pPr>
      <w:r>
        <w:t>O Ewigkeit, du Donner-Wort,</w:t>
      </w:r>
      <w:r>
        <w:br/>
        <w:t>O Schwert, das durch die Seele bohrt,</w:t>
      </w:r>
      <w:r>
        <w:br/>
        <w:t>O Anfang sonder Ende!</w:t>
      </w:r>
      <w:r>
        <w:br/>
        <w:t>O Ewigkeit, Zeit ohne Zeit!</w:t>
      </w:r>
      <w:r>
        <w:br/>
        <w:t>Ich weiß für großer Traurigkeit</w:t>
      </w:r>
      <w:r>
        <w:br/>
        <w:t>nicht, wo ich mich hinwende.</w:t>
      </w:r>
      <w:r>
        <w:br/>
        <w:t>Nimm du mich, wenn es dir gefällt,</w:t>
      </w:r>
      <w:r>
        <w:br/>
        <w:t>Herr Jesu, in dein Freuden-Zelt!</w:t>
      </w:r>
    </w:p>
    <w:p w14:paraId="3D762E7F" w14:textId="77777777" w:rsidR="0087693F" w:rsidRDefault="0087693F" w:rsidP="0087693F">
      <w:pPr>
        <w:pStyle w:val="berschrift1"/>
      </w:pPr>
      <w:r>
        <w:rPr>
          <w:rStyle w:val="screen-reader-text"/>
        </w:rPr>
        <w:t>O Traurigkeit</w:t>
      </w:r>
      <w:r>
        <w:t xml:space="preserve"> </w:t>
      </w:r>
    </w:p>
    <w:p w14:paraId="79E28382" w14:textId="77777777" w:rsidR="0087693F" w:rsidRDefault="0087693F" w:rsidP="0087693F">
      <w:pPr>
        <w:pStyle w:val="StandardWeb"/>
      </w:pPr>
      <w:r>
        <w:t>1. O Traurigkeit,</w:t>
      </w:r>
      <w:r>
        <w:br/>
        <w:t>O Herzeleid!</w:t>
      </w:r>
      <w:r>
        <w:br/>
        <w:t>Ist das nicht zu beklagen?</w:t>
      </w:r>
      <w:r>
        <w:br/>
        <w:t>Gott des Vaters einig Kind</w:t>
      </w:r>
      <w:r>
        <w:br/>
        <w:t>Wird ins Grab getragen.</w:t>
      </w:r>
    </w:p>
    <w:p w14:paraId="01DC0ACA" w14:textId="77777777" w:rsidR="0087693F" w:rsidRDefault="0087693F" w:rsidP="0087693F">
      <w:pPr>
        <w:pStyle w:val="StandardWeb"/>
      </w:pPr>
      <w:r>
        <w:t>2. O große Not!</w:t>
      </w:r>
      <w:r>
        <w:br/>
        <w:t>Gott selbst ist tot,</w:t>
      </w:r>
      <w:r>
        <w:br/>
        <w:t>Am Kreuz ist er gestorben,</w:t>
      </w:r>
      <w:r>
        <w:br/>
      </w:r>
      <w:r>
        <w:lastRenderedPageBreak/>
        <w:t>Hat dadurch das Himmelreich</w:t>
      </w:r>
      <w:r>
        <w:br/>
        <w:t>Uns aus Lieb‘ erworben.</w:t>
      </w:r>
    </w:p>
    <w:p w14:paraId="7196A4E5" w14:textId="77777777" w:rsidR="0087693F" w:rsidRDefault="0087693F" w:rsidP="0087693F">
      <w:pPr>
        <w:pStyle w:val="StandardWeb"/>
      </w:pPr>
      <w:r>
        <w:t>3. O Menschenkind,</w:t>
      </w:r>
      <w:r>
        <w:br/>
        <w:t>Nur deine Sünd‘</w:t>
      </w:r>
      <w:r>
        <w:br/>
        <w:t>Hat dieses angerichtet,</w:t>
      </w:r>
      <w:r>
        <w:br/>
        <w:t>Da du durch die Missetat</w:t>
      </w:r>
      <w:r>
        <w:br/>
        <w:t>Warest ganz vernichtet.</w:t>
      </w:r>
    </w:p>
    <w:p w14:paraId="3B40EA44" w14:textId="77777777" w:rsidR="0087693F" w:rsidRDefault="0087693F" w:rsidP="0087693F">
      <w:pPr>
        <w:pStyle w:val="StandardWeb"/>
      </w:pPr>
      <w:r>
        <w:t>4. Dein Bräutigam,</w:t>
      </w:r>
      <w:r>
        <w:br/>
        <w:t>Das Gotteslamm,</w:t>
      </w:r>
      <w:r>
        <w:br/>
        <w:t>Liegt hier mit Blut beflossen,</w:t>
      </w:r>
      <w:r>
        <w:br/>
        <w:t>Welches er ganz mildiglich</w:t>
      </w:r>
      <w:r>
        <w:br/>
        <w:t>Hat für dich vergossen.</w:t>
      </w:r>
    </w:p>
    <w:p w14:paraId="44681409" w14:textId="77777777" w:rsidR="0087693F" w:rsidRDefault="0087693F" w:rsidP="0087693F">
      <w:pPr>
        <w:pStyle w:val="StandardWeb"/>
      </w:pPr>
      <w:r>
        <w:t>5. O süßer Mund,</w:t>
      </w:r>
      <w:r>
        <w:br/>
        <w:t>O Glaubensgrund,</w:t>
      </w:r>
      <w:r>
        <w:br/>
        <w:t>Wie bist du doch zerschlagen!</w:t>
      </w:r>
      <w:r>
        <w:br/>
        <w:t>Alles, was auf Erden lebt,</w:t>
      </w:r>
      <w:r>
        <w:br/>
        <w:t>Muß dich ja beklagen.</w:t>
      </w:r>
    </w:p>
    <w:p w14:paraId="67D5753C" w14:textId="77777777" w:rsidR="0087693F" w:rsidRDefault="0087693F" w:rsidP="0087693F">
      <w:pPr>
        <w:pStyle w:val="StandardWeb"/>
      </w:pPr>
      <w:r>
        <w:t>6. O lieblich Bild,</w:t>
      </w:r>
      <w:r>
        <w:br/>
        <w:t>Schön zart und mild,</w:t>
      </w:r>
      <w:r>
        <w:br/>
        <w:t>Du Söhnlein der Jungfrauen,</w:t>
      </w:r>
      <w:r>
        <w:br/>
        <w:t>Niemand kann dein heisses Blut</w:t>
      </w:r>
      <w:r>
        <w:br/>
        <w:t>Sonder Reu‘ anschauen.</w:t>
      </w:r>
    </w:p>
    <w:p w14:paraId="02FF6215" w14:textId="77777777" w:rsidR="0087693F" w:rsidRDefault="0087693F" w:rsidP="0087693F">
      <w:pPr>
        <w:pStyle w:val="StandardWeb"/>
      </w:pPr>
      <w:r>
        <w:t>7. O selig ist</w:t>
      </w:r>
      <w:r>
        <w:br/>
        <w:t>Zu aller Frist,</w:t>
      </w:r>
      <w:r>
        <w:br/>
        <w:t>Der dieses recht bedenket,</w:t>
      </w:r>
      <w:r>
        <w:br/>
        <w:t>Wie der Herr der Herrlichkeit</w:t>
      </w:r>
      <w:r>
        <w:br/>
        <w:t>Wird ins Grab gesenket!</w:t>
      </w:r>
    </w:p>
    <w:p w14:paraId="1A626698" w14:textId="77777777" w:rsidR="0087693F" w:rsidRDefault="0087693F" w:rsidP="0087693F">
      <w:pPr>
        <w:pStyle w:val="StandardWeb"/>
      </w:pPr>
      <w:r>
        <w:t>8. O Jesu, du</w:t>
      </w:r>
      <w:r>
        <w:br/>
        <w:t>Mein‘ Hilf‘ und Ruh‘,</w:t>
      </w:r>
      <w:r>
        <w:br/>
        <w:t>Ich bitte dich mit Tränen:</w:t>
      </w:r>
      <w:r>
        <w:br/>
        <w:t>Hilf, daß ich mich bis ins Grab</w:t>
      </w:r>
      <w:r>
        <w:br/>
        <w:t>Nach dir möge sehnen!</w:t>
      </w:r>
    </w:p>
    <w:p w14:paraId="486584B2" w14:textId="77777777" w:rsidR="0087693F" w:rsidRDefault="0087693F" w:rsidP="0087693F">
      <w:pPr>
        <w:pStyle w:val="berschrift1"/>
      </w:pPr>
      <w:r>
        <w:rPr>
          <w:rStyle w:val="screen-reader-text"/>
        </w:rPr>
        <w:t>Werde licht, du Stadt der Heiden</w:t>
      </w:r>
      <w:r>
        <w:t xml:space="preserve"> </w:t>
      </w:r>
    </w:p>
    <w:p w14:paraId="79A07DDF" w14:textId="77777777" w:rsidR="0087693F" w:rsidRDefault="0087693F" w:rsidP="0087693F">
      <w:pPr>
        <w:pStyle w:val="StandardWeb"/>
      </w:pPr>
      <w:r>
        <w:t>Werde licht, du Stadt der Heiden,</w:t>
      </w:r>
      <w:r>
        <w:br/>
        <w:t>und du, Salem, werde licht!</w:t>
      </w:r>
      <w:r>
        <w:br/>
        <w:t>Schaue, welch ein Glanz mit Freuden</w:t>
      </w:r>
      <w:r>
        <w:br/>
        <w:t>über deinem Haupt anbricht!</w:t>
      </w:r>
      <w:r>
        <w:br/>
        <w:t>Dunkelheiten müssen weichen,</w:t>
      </w:r>
      <w:r>
        <w:br/>
        <w:t>nun dies Licht kommt in die Welt,</w:t>
      </w:r>
      <w:r>
        <w:br/>
        <w:t>dem kein andres zu vergleichen,</w:t>
      </w:r>
      <w:r>
        <w:br/>
        <w:t>welches alle Ding erhellt.</w:t>
      </w:r>
    </w:p>
    <w:p w14:paraId="1D09D2B8" w14:textId="77777777" w:rsidR="0087693F" w:rsidRDefault="0087693F" w:rsidP="0087693F">
      <w:pPr>
        <w:pStyle w:val="StandardWeb"/>
      </w:pPr>
      <w:r>
        <w:lastRenderedPageBreak/>
        <w:t>Gottes Rat war uns verborgen,</w:t>
      </w:r>
      <w:r>
        <w:br/>
        <w:t>seine Gnade schien uns nicht.</w:t>
      </w:r>
      <w:r>
        <w:br/>
        <w:t>Klein‘ und Große mußten sorgen,</w:t>
      </w:r>
      <w:r>
        <w:br/>
        <w:t>jedem fehlte es an Licht.</w:t>
      </w:r>
      <w:r>
        <w:br/>
        <w:t>Aber wie hervorgegangen</w:t>
      </w:r>
      <w:r>
        <w:br/>
        <w:t>ist der Aufgang aus der Höh‘,</w:t>
      </w:r>
      <w:r>
        <w:br/>
        <w:t>haben wir das Licht empfangen,</w:t>
      </w:r>
      <w:r>
        <w:br/>
        <w:t>das vertrieb all‘ Angst und Weh.</w:t>
      </w:r>
    </w:p>
    <w:p w14:paraId="1CE59651" w14:textId="77777777" w:rsidR="0087693F" w:rsidRDefault="0087693F" w:rsidP="0087693F">
      <w:pPr>
        <w:pStyle w:val="StandardWeb"/>
      </w:pPr>
      <w:r>
        <w:t>Dieses Licht läßt uns nicht wanken</w:t>
      </w:r>
      <w:r>
        <w:br/>
        <w:t>auf der rechten Glaubensbahn.</w:t>
      </w:r>
      <w:r>
        <w:br/>
        <w:t>Ewig, Herr, will ich dir danken,</w:t>
      </w:r>
      <w:r>
        <w:br/>
        <w:t>daß du hast so wohlgetan.</w:t>
      </w:r>
      <w:r>
        <w:br/>
        <w:t>Gib, Herr Jesus, Kraft und Stärke,</w:t>
      </w:r>
      <w:r>
        <w:br/>
        <w:t>daß wir dir zu jeder Zeit</w:t>
      </w:r>
      <w:r>
        <w:br/>
        <w:t>durch des Glaubens Liebeswerke</w:t>
      </w:r>
      <w:r>
        <w:br/>
        <w:t>folgen in Gerechtigkeit!</w:t>
      </w:r>
    </w:p>
    <w:p w14:paraId="00D4F24B" w14:textId="77777777" w:rsidR="0087693F" w:rsidRDefault="0087693F" w:rsidP="0087693F">
      <w:pPr>
        <w:pStyle w:val="berschrift1"/>
      </w:pPr>
      <w:r>
        <w:rPr>
          <w:rStyle w:val="screen-reader-text"/>
        </w:rPr>
        <w:t>Werde munter, mein Gemüte</w:t>
      </w:r>
      <w:r>
        <w:t xml:space="preserve"> </w:t>
      </w:r>
    </w:p>
    <w:p w14:paraId="045FE6B7" w14:textId="77777777" w:rsidR="0087693F" w:rsidRDefault="0087693F" w:rsidP="0087693F">
      <w:pPr>
        <w:pStyle w:val="StandardWeb"/>
      </w:pPr>
      <w:r>
        <w:t>1. Werde munter, mein Gemüte,</w:t>
      </w:r>
      <w:r>
        <w:br/>
        <w:t>und ihr Sinne, geht herfür,</w:t>
      </w:r>
      <w:r>
        <w:br/>
        <w:t>daß ihr preiset Gottes Güte,</w:t>
      </w:r>
      <w:r>
        <w:br/>
        <w:t>die er hat getan an mir,</w:t>
      </w:r>
      <w:r>
        <w:br/>
        <w:t>da er mich den ganzen Tag</w:t>
      </w:r>
      <w:r>
        <w:br/>
        <w:t>vor so mancher schweren Plag,</w:t>
      </w:r>
      <w:r>
        <w:br/>
        <w:t>vor Betrübnis, Schand und Schaden</w:t>
      </w:r>
      <w:r>
        <w:br/>
        <w:t>treu behütet hat in Gnaden.</w:t>
      </w:r>
    </w:p>
    <w:p w14:paraId="6E22A82F" w14:textId="77777777" w:rsidR="0087693F" w:rsidRDefault="0087693F" w:rsidP="0087693F">
      <w:pPr>
        <w:pStyle w:val="StandardWeb"/>
      </w:pPr>
      <w:r>
        <w:t>2. Lob und Dank sei dir gesungen,</w:t>
      </w:r>
      <w:r>
        <w:br/>
        <w:t>Vater der Barmherzigkeit,</w:t>
      </w:r>
      <w:r>
        <w:br/>
        <w:t>daß mir ist mein Werk gelungen,</w:t>
      </w:r>
      <w:r>
        <w:br/>
        <w:t>daß du mich vor allem Leid</w:t>
      </w:r>
      <w:r>
        <w:br/>
        <w:t>und vor Sünden mancher Art</w:t>
      </w:r>
      <w:r>
        <w:br/>
        <w:t>so getreulich hast bewahrt,</w:t>
      </w:r>
      <w:r>
        <w:br/>
        <w:t>auch die Feind hinweggetrieben,</w:t>
      </w:r>
      <w:r>
        <w:br/>
        <w:t>daß ich unbeschädigt blieben.</w:t>
      </w:r>
    </w:p>
    <w:p w14:paraId="429B1721" w14:textId="77777777" w:rsidR="0087693F" w:rsidRDefault="0087693F" w:rsidP="0087693F">
      <w:pPr>
        <w:pStyle w:val="StandardWeb"/>
      </w:pPr>
      <w:r>
        <w:t>3. Dieser Tag ist nun vergangen,</w:t>
      </w:r>
      <w:r>
        <w:br/>
        <w:t>und die trübe Nacht bricht an;</w:t>
      </w:r>
      <w:r>
        <w:br/>
        <w:t>es ist hin der Sonne Prangen,</w:t>
      </w:r>
      <w:r>
        <w:br/>
        <w:t>so uns all erfreuen kann.</w:t>
      </w:r>
      <w:r>
        <w:br/>
        <w:t>Stehe mir, o Vater, bei,</w:t>
      </w:r>
      <w:r>
        <w:br/>
        <w:t>daß dein Glanz stets vor mir sei,</w:t>
      </w:r>
      <w:r>
        <w:br/>
        <w:t>mich umgebe und beschütze,</w:t>
      </w:r>
      <w:r>
        <w:br/>
        <w:t>ob ich gleich im Finstern sitze.</w:t>
      </w:r>
    </w:p>
    <w:p w14:paraId="52D337E9" w14:textId="77777777" w:rsidR="0087693F" w:rsidRDefault="0087693F" w:rsidP="0087693F">
      <w:pPr>
        <w:pStyle w:val="StandardWeb"/>
      </w:pPr>
      <w:r>
        <w:t>4. Herr, verzeihe mir aus Gnaden</w:t>
      </w:r>
      <w:r>
        <w:br/>
        <w:t>alle Sünd und Missetat,</w:t>
      </w:r>
      <w:r>
        <w:br/>
        <w:t>die mein armes Herz beladen</w:t>
      </w:r>
      <w:r>
        <w:br/>
        <w:t>und mich gar vergiftet hat.</w:t>
      </w:r>
      <w:r>
        <w:br/>
      </w:r>
      <w:r>
        <w:lastRenderedPageBreak/>
        <w:t>Hilf mir, da des Satans Spiel</w:t>
      </w:r>
      <w:r>
        <w:br/>
        <w:t>mich zur Hölle stürzen will.</w:t>
      </w:r>
      <w:r>
        <w:br/>
        <w:t>Du allein kannst mich erretten,</w:t>
      </w:r>
      <w:r>
        <w:br/>
        <w:t>lösen von der Sünde Ketten.</w:t>
      </w:r>
    </w:p>
    <w:p w14:paraId="0C14C734" w14:textId="77777777" w:rsidR="0087693F" w:rsidRDefault="0087693F" w:rsidP="0087693F">
      <w:pPr>
        <w:pStyle w:val="StandardWeb"/>
      </w:pPr>
      <w:r>
        <w:t>5. Bin ich gleich von dir gewichen,</w:t>
      </w:r>
      <w:r>
        <w:br/>
        <w:t>stell ich mich doch wieder ein;</w:t>
      </w:r>
      <w:r>
        <w:br/>
        <w:t>hat uns doch dein Sohn verglichen</w:t>
      </w:r>
      <w:r>
        <w:br/>
        <w:t>durch sein Angst und Todespein.</w:t>
      </w:r>
      <w:r>
        <w:br/>
        <w:t>Ich verleugne nicht die Schuld;</w:t>
      </w:r>
      <w:r>
        <w:br/>
        <w:t>aber deine Gnad und Huld</w:t>
      </w:r>
      <w:r>
        <w:br/>
        <w:t>ist viel größer als die Sünde,</w:t>
      </w:r>
      <w:r>
        <w:br/>
        <w:t>die ich stets in mir befinde.</w:t>
      </w:r>
    </w:p>
    <w:p w14:paraId="142ADC67" w14:textId="77777777" w:rsidR="0087693F" w:rsidRDefault="0087693F" w:rsidP="0087693F">
      <w:pPr>
        <w:pStyle w:val="StandardWeb"/>
      </w:pPr>
      <w:r>
        <w:t>6. O du Licht der frommen Seelen,</w:t>
      </w:r>
      <w:r>
        <w:br/>
        <w:t>o du Glanz der Ewigkeit,</w:t>
      </w:r>
      <w:r>
        <w:br/>
        <w:t>dir will ich mich ganz befehlen</w:t>
      </w:r>
      <w:r>
        <w:br/>
        <w:t>diese Nacht und allezeit.</w:t>
      </w:r>
      <w:r>
        <w:br/>
        <w:t>Bleibe doch, mein Gott, bei mir,</w:t>
      </w:r>
      <w:r>
        <w:br/>
        <w:t>weil es nunmehr dunkel schier;</w:t>
      </w:r>
      <w:r>
        <w:br/>
        <w:t>daß ich nimmer mich betrübe,</w:t>
      </w:r>
      <w:r>
        <w:br/>
        <w:t>tröste mich mit deiner Liebe.</w:t>
      </w:r>
    </w:p>
    <w:p w14:paraId="4B560BF9" w14:textId="77777777" w:rsidR="0087693F" w:rsidRDefault="0087693F" w:rsidP="0087693F">
      <w:pPr>
        <w:pStyle w:val="StandardWeb"/>
      </w:pPr>
      <w:r>
        <w:t>7. Laß mich diese Nacht empfinden</w:t>
      </w:r>
      <w:r>
        <w:br/>
        <w:t>eine sanft und süße Ruh,</w:t>
      </w:r>
      <w:r>
        <w:br/>
        <w:t>alles Übel laß verschwinden,</w:t>
      </w:r>
      <w:r>
        <w:br/>
        <w:t>decke mich mit Segen zu.</w:t>
      </w:r>
      <w:r>
        <w:br/>
        <w:t>Leib und Seele, Mut und Blut,</w:t>
      </w:r>
      <w:r>
        <w:br/>
        <w:t>Weib und Kinder, Hab und Gut,</w:t>
      </w:r>
      <w:r>
        <w:br/>
        <w:t>Freunde, Feind und Hausgenossen</w:t>
      </w:r>
      <w:r>
        <w:br/>
        <w:t>sein in deinen Schutz geschlossen.</w:t>
      </w:r>
    </w:p>
    <w:p w14:paraId="3F161DE8" w14:textId="77777777" w:rsidR="0087693F" w:rsidRDefault="0087693F" w:rsidP="0087693F">
      <w:pPr>
        <w:pStyle w:val="StandardWeb"/>
      </w:pPr>
      <w:r>
        <w:t>8. Ach bewahre mich vor Schrecken,</w:t>
      </w:r>
      <w:r>
        <w:br/>
        <w:t>schütze mich vor Überfall,</w:t>
      </w:r>
      <w:r>
        <w:br/>
        <w:t>laß mich Krankheit nicht aufwecken,</w:t>
      </w:r>
      <w:r>
        <w:br/>
        <w:t>treibe weg des Krieges Schall,</w:t>
      </w:r>
      <w:r>
        <w:br/>
        <w:t>wende Feu’r und Wassersnot,</w:t>
      </w:r>
      <w:r>
        <w:br/>
        <w:t>Pestilenz und schnellen Tod,</w:t>
      </w:r>
      <w:r>
        <w:br/>
        <w:t>laß mich nicht in Sünden sterben</w:t>
      </w:r>
      <w:r>
        <w:br/>
        <w:t>noch an Leib und Seel verderben.</w:t>
      </w:r>
    </w:p>
    <w:p w14:paraId="4E862DF0" w14:textId="77777777" w:rsidR="0087693F" w:rsidRDefault="0087693F" w:rsidP="0087693F">
      <w:pPr>
        <w:pStyle w:val="StandardWeb"/>
      </w:pPr>
      <w:r>
        <w:t>9. O du großer Gott, erhöre,</w:t>
      </w:r>
      <w:r>
        <w:br/>
        <w:t>was dein Kind gebeten hat;</w:t>
      </w:r>
      <w:r>
        <w:br/>
        <w:t>Jesu, den ich herzlich ehre,</w:t>
      </w:r>
      <w:r>
        <w:br/>
        <w:t>bleibe ja mein Schutz und Rat;</w:t>
      </w:r>
      <w:r>
        <w:br/>
        <w:t>und mein Hort, du werter Geist,</w:t>
      </w:r>
      <w:r>
        <w:br/>
        <w:t>der du Freund und Tröster heißt,</w:t>
      </w:r>
      <w:r>
        <w:br/>
        <w:t>höre doch mein sehnlich Flehen.</w:t>
      </w:r>
      <w:r>
        <w:br/>
        <w:t>Amen, ja, das soll geschehen.</w:t>
      </w:r>
    </w:p>
    <w:p w14:paraId="1FE0FCEB" w14:textId="041DF506" w:rsidR="0087693F" w:rsidRDefault="0087693F" w:rsidP="0087693F">
      <w:pPr>
        <w:pStyle w:val="berschrift1"/>
        <w:rPr>
          <w:szCs w:val="36"/>
        </w:rPr>
      </w:pPr>
      <w:r w:rsidRPr="0087693F">
        <w:t>Wie wohl hast du gelabet</w:t>
      </w:r>
      <w:r>
        <w:t xml:space="preserve"> </w:t>
      </w:r>
    </w:p>
    <w:p w14:paraId="3ED22B31" w14:textId="77777777" w:rsidR="0087693F" w:rsidRDefault="0087693F" w:rsidP="0087693F">
      <w:pPr>
        <w:pStyle w:val="StandardWeb"/>
      </w:pPr>
      <w:r>
        <w:lastRenderedPageBreak/>
        <w:t>1. Wie wohl hast du gelabet,</w:t>
      </w:r>
      <w:r>
        <w:br/>
        <w:t>O liebster Jesu, deinen Gast,</w:t>
      </w:r>
      <w:r>
        <w:br/>
        <w:t>Ja mich so reich begabet,</w:t>
      </w:r>
      <w:r>
        <w:br/>
        <w:t>Da ich jetzt fühle Freud‘ und Rast!</w:t>
      </w:r>
      <w:r>
        <w:br/>
        <w:t>O wundersame Speise,</w:t>
      </w:r>
      <w:r>
        <w:br/>
        <w:t>O süßer Lebenstrank!</w:t>
      </w:r>
      <w:r>
        <w:br/>
        <w:t>O Lieb’smahl, das ich preise</w:t>
      </w:r>
      <w:r>
        <w:br/>
        <w:t>Mit einem Lobgesang,</w:t>
      </w:r>
      <w:r>
        <w:br/>
        <w:t>Indem es hat erquicket</w:t>
      </w:r>
      <w:r>
        <w:br/>
        <w:t>Mein Leben, Herz und Mut!</w:t>
      </w:r>
      <w:r>
        <w:br/>
        <w:t>Mein Geist, der hat erblicket</w:t>
      </w:r>
      <w:r>
        <w:br/>
        <w:t>Das allerhöchste Gut.</w:t>
      </w:r>
    </w:p>
    <w:p w14:paraId="1FCFDA62" w14:textId="77777777" w:rsidR="0087693F" w:rsidRDefault="0087693F" w:rsidP="0087693F">
      <w:pPr>
        <w:pStyle w:val="StandardWeb"/>
      </w:pPr>
      <w:r>
        <w:t>2. Du hast mich jetzt geführet,</w:t>
      </w:r>
      <w:r>
        <w:br/>
        <w:t>O Herr, in deinen Gnadensaal,</w:t>
      </w:r>
      <w:r>
        <w:br/>
        <w:t>Daselbst hab‘ ich berühret</w:t>
      </w:r>
      <w:r>
        <w:br/>
        <w:t>Dein‘ edle Güter allzumal;</w:t>
      </w:r>
      <w:r>
        <w:br/>
        <w:t>Da hast du mir gegeben,</w:t>
      </w:r>
      <w:r>
        <w:br/>
        <w:t>Geschenket mildiglich</w:t>
      </w:r>
      <w:r>
        <w:br/>
        <w:t>Das werte Brot zum Leben,</w:t>
      </w:r>
      <w:r>
        <w:br/>
        <w:t>Das sehr ergötzet mich;</w:t>
      </w:r>
      <w:r>
        <w:br/>
        <w:t>Du hast mir zugelassen,</w:t>
      </w:r>
      <w:r>
        <w:br/>
        <w:t>Daß ich den Seelenwein</w:t>
      </w:r>
      <w:r>
        <w:br/>
        <w:t>Im Glauben möchte fassen,</w:t>
      </w:r>
      <w:r>
        <w:br/>
        <w:t>Und dir vermählet sein.</w:t>
      </w:r>
    </w:p>
    <w:p w14:paraId="03F9A471" w14:textId="77777777" w:rsidR="0087693F" w:rsidRDefault="0087693F" w:rsidP="0087693F">
      <w:pPr>
        <w:pStyle w:val="StandardWeb"/>
      </w:pPr>
      <w:r>
        <w:t>3. Ein Herz, durch Reu‘ zerschlagen,</w:t>
      </w:r>
      <w:r>
        <w:br/>
        <w:t>Ein Herz, das ganz zerknirschet ist,</w:t>
      </w:r>
      <w:r>
        <w:br/>
        <w:t>Das, weiß ich, wird behagen,</w:t>
      </w:r>
      <w:r>
        <w:br/>
        <w:t>Mein Heiland, dir zu jeder Frist;</w:t>
      </w:r>
      <w:r>
        <w:br/>
        <w:t>Du wirst es nicht verachten,</w:t>
      </w:r>
      <w:r>
        <w:br/>
        <w:t>Demnach ich emsig bin,</w:t>
      </w:r>
      <w:r>
        <w:br/>
        <w:t>Nach deiner Gunst zu trachten.</w:t>
      </w:r>
      <w:r>
        <w:br/>
        <w:t>Nimm doch in Gnaden hin</w:t>
      </w:r>
      <w:r>
        <w:br/>
        <w:t>Das Opfer meiner Zungen;</w:t>
      </w:r>
      <w:r>
        <w:br/>
        <w:t>Denn billig wird jetzund</w:t>
      </w:r>
      <w:r>
        <w:br/>
        <w:t>Dein teurer Ruhm besungen,</w:t>
      </w:r>
      <w:r>
        <w:br/>
        <w:t>Herr Gott, durch meinen Mund.</w:t>
      </w:r>
    </w:p>
    <w:p w14:paraId="1B26376E" w14:textId="77777777" w:rsidR="0087693F" w:rsidRDefault="0087693F" w:rsidP="0087693F">
      <w:pPr>
        <w:pStyle w:val="StandardWeb"/>
      </w:pPr>
      <w:r>
        <w:t>4. Hilf ja, daß dies Geniessen</w:t>
      </w:r>
      <w:r>
        <w:br/>
        <w:t>Des edlen Schatzes schaff‘ in mir</w:t>
      </w:r>
      <w:r>
        <w:br/>
        <w:t>Ein heil’ges Tränenfliessen,</w:t>
      </w:r>
      <w:r>
        <w:br/>
        <w:t>Daß ich mich wende stets zu dir.</w:t>
      </w:r>
      <w:r>
        <w:br/>
        <w:t>Laß mich hunfüro spüren</w:t>
      </w:r>
      <w:r>
        <w:br/>
        <w:t>Kein‘ andre Lieblichkeit,</w:t>
      </w:r>
      <w:r>
        <w:br/>
        <w:t>Als welche pflegt zu rühren</w:t>
      </w:r>
      <w:r>
        <w:br/>
        <w:t>Von dir zu dieser Zeit.</w:t>
      </w:r>
      <w:r>
        <w:br/>
        <w:t>Laß mich ja nichts begehren</w:t>
      </w:r>
      <w:r>
        <w:br/>
        <w:t>Als deine Lieb‘ und Gunst;</w:t>
      </w:r>
      <w:r>
        <w:br/>
        <w:t>Denn niemand kann entbehren</w:t>
      </w:r>
      <w:r>
        <w:br/>
        <w:t>Hier deiner Lieb‘ und Brunst.</w:t>
      </w:r>
    </w:p>
    <w:p w14:paraId="2429292A" w14:textId="77777777" w:rsidR="0087693F" w:rsidRDefault="0087693F" w:rsidP="0087693F">
      <w:pPr>
        <w:pStyle w:val="StandardWeb"/>
      </w:pPr>
      <w:r>
        <w:lastRenderedPageBreak/>
        <w:t>5. Wohl mir, ich bin versehen</w:t>
      </w:r>
      <w:r>
        <w:br/>
        <w:t>Mit Himmelsspeis‘ und Engeltrank;</w:t>
      </w:r>
      <w:r>
        <w:br/>
        <w:t>Nun will ich rüstig stehen,</w:t>
      </w:r>
      <w:r>
        <w:br/>
        <w:t>Zu singen dir Lob, Ehr‘ und Dank.</w:t>
      </w:r>
      <w:r>
        <w:br/>
        <w:t>Ade, du Weltgetümmel,</w:t>
      </w:r>
      <w:r>
        <w:br/>
        <w:t>Du bist ein eitler Tand!</w:t>
      </w:r>
      <w:r>
        <w:br/>
        <w:t>Ich seufze nach dem Himmel,</w:t>
      </w:r>
      <w:r>
        <w:br/>
        <w:t>Dem rechten Vaterland.</w:t>
      </w:r>
      <w:r>
        <w:br/>
        <w:t>Ade, dort werd‘ ich leben</w:t>
      </w:r>
      <w:r>
        <w:br/>
        <w:t>Ohn‘ Unglück und Verdruss;</w:t>
      </w:r>
      <w:r>
        <w:br/>
        <w:t>Mein Gott, du wirst mir geben</w:t>
      </w:r>
      <w:r>
        <w:br/>
        <w:t>Der Wollust Überfluss.</w:t>
      </w:r>
    </w:p>
    <w:p w14:paraId="1ECB7909" w14:textId="2FABDCDA" w:rsidR="0087693F" w:rsidRDefault="0087693F" w:rsidP="0087693F">
      <w:pPr>
        <w:pStyle w:val="berschrift1"/>
      </w:pPr>
      <w:r>
        <w:rPr>
          <w:rStyle w:val="screen-reader-text"/>
        </w:rPr>
        <w:t>Brich an, du schönes Morgenlicht</w:t>
      </w:r>
      <w:r>
        <w:t xml:space="preserve"> </w:t>
      </w:r>
    </w:p>
    <w:p w14:paraId="54C8C06D" w14:textId="77777777" w:rsidR="0087693F" w:rsidRDefault="0087693F" w:rsidP="0087693F">
      <w:pPr>
        <w:pStyle w:val="StandardWeb"/>
      </w:pPr>
      <w:r>
        <w:t>1. Brich an, du schönes Morgenlicht</w:t>
      </w:r>
      <w:r>
        <w:br/>
        <w:t>und laß den Himmel tagen!</w:t>
      </w:r>
      <w:r>
        <w:br/>
        <w:t>Du Hirtenvolk, erschrecke nicht</w:t>
      </w:r>
      <w:r>
        <w:br/>
        <w:t>weil dir die Engel sagen,</w:t>
      </w:r>
      <w:r>
        <w:br/>
        <w:t>daß diese schwache Knäbelein</w:t>
      </w:r>
      <w:r>
        <w:br/>
        <w:t>soll unser Trost und Freude sein,</w:t>
      </w:r>
      <w:r>
        <w:br/>
        <w:t>dazu den Satan zwingen</w:t>
      </w:r>
      <w:r>
        <w:br/>
        <w:t>und letztlich Frieden bringen.</w:t>
      </w:r>
    </w:p>
    <w:p w14:paraId="348B083D" w14:textId="77777777" w:rsidR="0087693F" w:rsidRDefault="0087693F" w:rsidP="0087693F">
      <w:pPr>
        <w:pStyle w:val="StandardWeb"/>
      </w:pPr>
      <w:r>
        <w:t>2. Willkommen, süßer Bräutigam,</w:t>
      </w:r>
      <w:r>
        <w:br/>
        <w:t>du König alle Ehren!</w:t>
      </w:r>
      <w:r>
        <w:br/>
        <w:t>Willkommen, Jesu, Gottes Lamm,</w:t>
      </w:r>
      <w:r>
        <w:br/>
        <w:t>ich will dein Lohn vermehren;</w:t>
      </w:r>
      <w:r>
        <w:br/>
        <w:t>ich will dir all mein Leben lang</w:t>
      </w:r>
      <w:r>
        <w:br/>
        <w:t>von Herzen sagen Preis und Dank,</w:t>
      </w:r>
      <w:r>
        <w:br/>
        <w:t>daß du, da wir verloren,</w:t>
      </w:r>
      <w:r>
        <w:br/>
        <w:t>für uns bist Mensch geboren.</w:t>
      </w:r>
    </w:p>
    <w:p w14:paraId="54C7E28D" w14:textId="77777777" w:rsidR="0087693F" w:rsidRDefault="0087693F" w:rsidP="0087693F">
      <w:pPr>
        <w:pStyle w:val="StandardWeb"/>
      </w:pPr>
      <w:r>
        <w:t>3. Lob, Preis und Dank, Herr Jesu Christ,</w:t>
      </w:r>
      <w:r>
        <w:br/>
        <w:t>sei dir, von mir gesungen,</w:t>
      </w:r>
      <w:r>
        <w:br/>
        <w:t>daß du mein Bruder worden bist</w:t>
      </w:r>
      <w:r>
        <w:br/>
        <w:t>und hast die Welt bezwungen;</w:t>
      </w:r>
      <w:r>
        <w:br/>
        <w:t>hilf, daß ich deine Gütigkeit</w:t>
      </w:r>
      <w:r>
        <w:br/>
        <w:t>stets preis in dieser Gnadenzeit</w:t>
      </w:r>
      <w:r>
        <w:br/>
        <w:t>und mög hernach dort oben</w:t>
      </w:r>
      <w:r>
        <w:br/>
        <w:t>in Ewigkeit dich loben.</w:t>
      </w:r>
    </w:p>
    <w:p w14:paraId="43EDFAF3" w14:textId="77777777" w:rsidR="0087693F" w:rsidRDefault="0087693F">
      <w:pPr>
        <w:spacing w:after="0" w:line="240" w:lineRule="auto"/>
        <w:rPr>
          <w:rFonts w:eastAsia="Times New Roman"/>
          <w:b/>
          <w:bCs/>
          <w:color w:val="000000"/>
          <w:kern w:val="36"/>
          <w:sz w:val="36"/>
          <w:szCs w:val="48"/>
          <w:lang w:eastAsia="de-DE"/>
        </w:rPr>
      </w:pPr>
      <w:r>
        <w:br w:type="page"/>
      </w:r>
    </w:p>
    <w:p w14:paraId="7102A84B" w14:textId="0505A094" w:rsidR="00D5498D" w:rsidRPr="00D5498D" w:rsidRDefault="00D5498D" w:rsidP="0087693F">
      <w:pPr>
        <w:pStyle w:val="berschrift1"/>
      </w:pPr>
      <w:r w:rsidRPr="00D5498D">
        <w:lastRenderedPageBreak/>
        <w:t>Quellen:</w:t>
      </w:r>
    </w:p>
    <w:p w14:paraId="0DFF351E" w14:textId="77777777" w:rsidR="00D5498D" w:rsidRPr="00D5498D" w:rsidRDefault="00D5498D" w:rsidP="0087693F">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2A57AB8" w14:textId="77777777" w:rsidR="00D5498D" w:rsidRPr="00D5498D" w:rsidRDefault="00D5498D" w:rsidP="0087693F">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161AEDF" w14:textId="77777777" w:rsidR="00D5498D" w:rsidRPr="00D5498D" w:rsidRDefault="00D5498D" w:rsidP="0087693F">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B7E8C89" w14:textId="77777777" w:rsidR="008E63BE" w:rsidRDefault="00D5498D" w:rsidP="0087693F">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0E2306C" w14:textId="77777777" w:rsidR="00D5498D" w:rsidRDefault="008E63BE" w:rsidP="0087693F">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068721C" w14:textId="77777777" w:rsidR="00082307" w:rsidRPr="00082307" w:rsidRDefault="00082307" w:rsidP="0087693F">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1EE4B9B" w14:textId="77777777" w:rsidR="00082307" w:rsidRPr="00082307" w:rsidRDefault="00082307" w:rsidP="0087693F">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DD72BF5" w14:textId="77777777" w:rsidR="00082307" w:rsidRPr="00082307" w:rsidRDefault="00082307" w:rsidP="0087693F">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2BE4E1D" w14:textId="77777777" w:rsidR="00082307" w:rsidRPr="00082307" w:rsidRDefault="00082307" w:rsidP="0087693F">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9C78EF8" w14:textId="77777777" w:rsidR="00D5498D" w:rsidRPr="00D5498D" w:rsidRDefault="00D5498D" w:rsidP="0087693F">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7C4912B" w14:textId="77777777" w:rsidR="008E63BE" w:rsidRDefault="00D5498D" w:rsidP="0087693F">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B01E6A0" w14:textId="76A72364" w:rsidR="008E63BE" w:rsidRDefault="008E63BE" w:rsidP="0087693F">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A4F"/>
    <w:rsid w:val="00082307"/>
    <w:rsid w:val="000C66E5"/>
    <w:rsid w:val="001F54C4"/>
    <w:rsid w:val="0022039F"/>
    <w:rsid w:val="00272484"/>
    <w:rsid w:val="00297F83"/>
    <w:rsid w:val="002E6D11"/>
    <w:rsid w:val="00381C0C"/>
    <w:rsid w:val="004E0A4F"/>
    <w:rsid w:val="00537F59"/>
    <w:rsid w:val="007166CE"/>
    <w:rsid w:val="007E1779"/>
    <w:rsid w:val="0083667B"/>
    <w:rsid w:val="0087693F"/>
    <w:rsid w:val="008D7463"/>
    <w:rsid w:val="008E417E"/>
    <w:rsid w:val="008E63BE"/>
    <w:rsid w:val="00C35859"/>
    <w:rsid w:val="00CC4EAC"/>
    <w:rsid w:val="00D14D4F"/>
    <w:rsid w:val="00D5498D"/>
    <w:rsid w:val="00DA421C"/>
    <w:rsid w:val="00E6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2B5A6"/>
  <w15:chartTrackingRefBased/>
  <w15:docId w15:val="{40A8CA26-7F3C-4D73-AA56-5D5FF74D9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87693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87693F"/>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87693F"/>
  </w:style>
  <w:style w:type="character" w:customStyle="1" w:styleId="screen-reader-text">
    <w:name w:val="screen-reader-text"/>
    <w:basedOn w:val="Absatz-Standardschriftart"/>
    <w:rsid w:val="0087693F"/>
  </w:style>
  <w:style w:type="paragraph" w:styleId="StandardWeb">
    <w:name w:val="Normal (Web)"/>
    <w:basedOn w:val="Standard"/>
    <w:uiPriority w:val="99"/>
    <w:semiHidden/>
    <w:unhideWhenUsed/>
    <w:rsid w:val="0087693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71504826">
      <w:bodyDiv w:val="1"/>
      <w:marLeft w:val="0"/>
      <w:marRight w:val="0"/>
      <w:marTop w:val="0"/>
      <w:marBottom w:val="0"/>
      <w:divBdr>
        <w:top w:val="none" w:sz="0" w:space="0" w:color="auto"/>
        <w:left w:val="none" w:sz="0" w:space="0" w:color="auto"/>
        <w:bottom w:val="none" w:sz="0" w:space="0" w:color="auto"/>
        <w:right w:val="none" w:sz="0" w:space="0" w:color="auto"/>
      </w:divBdr>
      <w:divsChild>
        <w:div w:id="1051537772">
          <w:marLeft w:val="0"/>
          <w:marRight w:val="0"/>
          <w:marTop w:val="0"/>
          <w:marBottom w:val="0"/>
          <w:divBdr>
            <w:top w:val="none" w:sz="0" w:space="0" w:color="auto"/>
            <w:left w:val="none" w:sz="0" w:space="0" w:color="auto"/>
            <w:bottom w:val="none" w:sz="0" w:space="0" w:color="auto"/>
            <w:right w:val="none" w:sz="0" w:space="0" w:color="auto"/>
          </w:divBdr>
        </w:div>
        <w:div w:id="596015454">
          <w:marLeft w:val="0"/>
          <w:marRight w:val="0"/>
          <w:marTop w:val="0"/>
          <w:marBottom w:val="0"/>
          <w:divBdr>
            <w:top w:val="none" w:sz="0" w:space="0" w:color="auto"/>
            <w:left w:val="none" w:sz="0" w:space="0" w:color="auto"/>
            <w:bottom w:val="none" w:sz="0" w:space="0" w:color="auto"/>
            <w:right w:val="none" w:sz="0" w:space="0" w:color="auto"/>
          </w:divBdr>
        </w:div>
        <w:div w:id="628701542">
          <w:marLeft w:val="0"/>
          <w:marRight w:val="0"/>
          <w:marTop w:val="0"/>
          <w:marBottom w:val="0"/>
          <w:divBdr>
            <w:top w:val="none" w:sz="0" w:space="0" w:color="auto"/>
            <w:left w:val="none" w:sz="0" w:space="0" w:color="auto"/>
            <w:bottom w:val="none" w:sz="0" w:space="0" w:color="auto"/>
            <w:right w:val="none" w:sz="0" w:space="0" w:color="auto"/>
          </w:divBdr>
        </w:div>
        <w:div w:id="186868207">
          <w:marLeft w:val="0"/>
          <w:marRight w:val="0"/>
          <w:marTop w:val="0"/>
          <w:marBottom w:val="0"/>
          <w:divBdr>
            <w:top w:val="none" w:sz="0" w:space="0" w:color="auto"/>
            <w:left w:val="none" w:sz="0" w:space="0" w:color="auto"/>
            <w:bottom w:val="none" w:sz="0" w:space="0" w:color="auto"/>
            <w:right w:val="none" w:sz="0" w:space="0" w:color="auto"/>
          </w:divBdr>
        </w:div>
        <w:div w:id="675882476">
          <w:marLeft w:val="0"/>
          <w:marRight w:val="0"/>
          <w:marTop w:val="0"/>
          <w:marBottom w:val="0"/>
          <w:divBdr>
            <w:top w:val="none" w:sz="0" w:space="0" w:color="auto"/>
            <w:left w:val="none" w:sz="0" w:space="0" w:color="auto"/>
            <w:bottom w:val="none" w:sz="0" w:space="0" w:color="auto"/>
            <w:right w:val="none" w:sz="0" w:space="0" w:color="auto"/>
          </w:divBdr>
        </w:div>
        <w:div w:id="1637956560">
          <w:marLeft w:val="0"/>
          <w:marRight w:val="0"/>
          <w:marTop w:val="0"/>
          <w:marBottom w:val="0"/>
          <w:divBdr>
            <w:top w:val="none" w:sz="0" w:space="0" w:color="auto"/>
            <w:left w:val="none" w:sz="0" w:space="0" w:color="auto"/>
            <w:bottom w:val="none" w:sz="0" w:space="0" w:color="auto"/>
            <w:right w:val="none" w:sz="0" w:space="0" w:color="auto"/>
          </w:divBdr>
        </w:div>
        <w:div w:id="635256001">
          <w:marLeft w:val="0"/>
          <w:marRight w:val="0"/>
          <w:marTop w:val="0"/>
          <w:marBottom w:val="0"/>
          <w:divBdr>
            <w:top w:val="none" w:sz="0" w:space="0" w:color="auto"/>
            <w:left w:val="none" w:sz="0" w:space="0" w:color="auto"/>
            <w:bottom w:val="none" w:sz="0" w:space="0" w:color="auto"/>
            <w:right w:val="none" w:sz="0" w:space="0" w:color="auto"/>
          </w:divBdr>
        </w:div>
        <w:div w:id="1313095452">
          <w:marLeft w:val="0"/>
          <w:marRight w:val="0"/>
          <w:marTop w:val="0"/>
          <w:marBottom w:val="0"/>
          <w:divBdr>
            <w:top w:val="none" w:sz="0" w:space="0" w:color="auto"/>
            <w:left w:val="none" w:sz="0" w:space="0" w:color="auto"/>
            <w:bottom w:val="none" w:sz="0" w:space="0" w:color="auto"/>
            <w:right w:val="none" w:sz="0" w:space="0" w:color="auto"/>
          </w:divBdr>
        </w:div>
        <w:div w:id="1011878169">
          <w:marLeft w:val="0"/>
          <w:marRight w:val="0"/>
          <w:marTop w:val="0"/>
          <w:marBottom w:val="0"/>
          <w:divBdr>
            <w:top w:val="none" w:sz="0" w:space="0" w:color="auto"/>
            <w:left w:val="none" w:sz="0" w:space="0" w:color="auto"/>
            <w:bottom w:val="none" w:sz="0" w:space="0" w:color="auto"/>
            <w:right w:val="none" w:sz="0" w:space="0" w:color="auto"/>
          </w:divBdr>
        </w:div>
        <w:div w:id="115875767">
          <w:marLeft w:val="0"/>
          <w:marRight w:val="0"/>
          <w:marTop w:val="0"/>
          <w:marBottom w:val="0"/>
          <w:divBdr>
            <w:top w:val="none" w:sz="0" w:space="0" w:color="auto"/>
            <w:left w:val="none" w:sz="0" w:space="0" w:color="auto"/>
            <w:bottom w:val="none" w:sz="0" w:space="0" w:color="auto"/>
            <w:right w:val="none" w:sz="0" w:space="0" w:color="auto"/>
          </w:divBdr>
        </w:div>
        <w:div w:id="950360186">
          <w:marLeft w:val="0"/>
          <w:marRight w:val="0"/>
          <w:marTop w:val="0"/>
          <w:marBottom w:val="0"/>
          <w:divBdr>
            <w:top w:val="none" w:sz="0" w:space="0" w:color="auto"/>
            <w:left w:val="none" w:sz="0" w:space="0" w:color="auto"/>
            <w:bottom w:val="none" w:sz="0" w:space="0" w:color="auto"/>
            <w:right w:val="none" w:sz="0" w:space="0" w:color="auto"/>
          </w:divBdr>
        </w:div>
        <w:div w:id="1445419565">
          <w:marLeft w:val="0"/>
          <w:marRight w:val="0"/>
          <w:marTop w:val="0"/>
          <w:marBottom w:val="0"/>
          <w:divBdr>
            <w:top w:val="none" w:sz="0" w:space="0" w:color="auto"/>
            <w:left w:val="none" w:sz="0" w:space="0" w:color="auto"/>
            <w:bottom w:val="none" w:sz="0" w:space="0" w:color="auto"/>
            <w:right w:val="none" w:sz="0" w:space="0" w:color="auto"/>
          </w:divBdr>
        </w:div>
        <w:div w:id="400296553">
          <w:marLeft w:val="0"/>
          <w:marRight w:val="0"/>
          <w:marTop w:val="0"/>
          <w:marBottom w:val="0"/>
          <w:divBdr>
            <w:top w:val="none" w:sz="0" w:space="0" w:color="auto"/>
            <w:left w:val="none" w:sz="0" w:space="0" w:color="auto"/>
            <w:bottom w:val="none" w:sz="0" w:space="0" w:color="auto"/>
            <w:right w:val="none" w:sz="0" w:space="0" w:color="auto"/>
          </w:divBdr>
        </w:div>
        <w:div w:id="1893882048">
          <w:marLeft w:val="0"/>
          <w:marRight w:val="0"/>
          <w:marTop w:val="0"/>
          <w:marBottom w:val="0"/>
          <w:divBdr>
            <w:top w:val="none" w:sz="0" w:space="0" w:color="auto"/>
            <w:left w:val="none" w:sz="0" w:space="0" w:color="auto"/>
            <w:bottom w:val="none" w:sz="0" w:space="0" w:color="auto"/>
            <w:right w:val="none" w:sz="0" w:space="0" w:color="auto"/>
          </w:divBdr>
        </w:div>
        <w:div w:id="1820808236">
          <w:marLeft w:val="0"/>
          <w:marRight w:val="0"/>
          <w:marTop w:val="0"/>
          <w:marBottom w:val="0"/>
          <w:divBdr>
            <w:top w:val="none" w:sz="0" w:space="0" w:color="auto"/>
            <w:left w:val="none" w:sz="0" w:space="0" w:color="auto"/>
            <w:bottom w:val="none" w:sz="0" w:space="0" w:color="auto"/>
            <w:right w:val="none" w:sz="0" w:space="0" w:color="auto"/>
          </w:divBdr>
        </w:div>
        <w:div w:id="996419374">
          <w:marLeft w:val="0"/>
          <w:marRight w:val="0"/>
          <w:marTop w:val="0"/>
          <w:marBottom w:val="0"/>
          <w:divBdr>
            <w:top w:val="none" w:sz="0" w:space="0" w:color="auto"/>
            <w:left w:val="none" w:sz="0" w:space="0" w:color="auto"/>
            <w:bottom w:val="none" w:sz="0" w:space="0" w:color="auto"/>
            <w:right w:val="none" w:sz="0" w:space="0" w:color="auto"/>
          </w:divBdr>
        </w:div>
        <w:div w:id="815419538">
          <w:marLeft w:val="0"/>
          <w:marRight w:val="0"/>
          <w:marTop w:val="0"/>
          <w:marBottom w:val="0"/>
          <w:divBdr>
            <w:top w:val="none" w:sz="0" w:space="0" w:color="auto"/>
            <w:left w:val="none" w:sz="0" w:space="0" w:color="auto"/>
            <w:bottom w:val="none" w:sz="0" w:space="0" w:color="auto"/>
            <w:right w:val="none" w:sz="0" w:space="0" w:color="auto"/>
          </w:divBdr>
        </w:div>
        <w:div w:id="376274589">
          <w:marLeft w:val="0"/>
          <w:marRight w:val="0"/>
          <w:marTop w:val="0"/>
          <w:marBottom w:val="0"/>
          <w:divBdr>
            <w:top w:val="none" w:sz="0" w:space="0" w:color="auto"/>
            <w:left w:val="none" w:sz="0" w:space="0" w:color="auto"/>
            <w:bottom w:val="none" w:sz="0" w:space="0" w:color="auto"/>
            <w:right w:val="none" w:sz="0" w:space="0" w:color="auto"/>
          </w:divBdr>
        </w:div>
        <w:div w:id="185023143">
          <w:marLeft w:val="0"/>
          <w:marRight w:val="0"/>
          <w:marTop w:val="0"/>
          <w:marBottom w:val="0"/>
          <w:divBdr>
            <w:top w:val="none" w:sz="0" w:space="0" w:color="auto"/>
            <w:left w:val="none" w:sz="0" w:space="0" w:color="auto"/>
            <w:bottom w:val="none" w:sz="0" w:space="0" w:color="auto"/>
            <w:right w:val="none" w:sz="0" w:space="0" w:color="auto"/>
          </w:divBdr>
        </w:div>
        <w:div w:id="1146048797">
          <w:marLeft w:val="0"/>
          <w:marRight w:val="0"/>
          <w:marTop w:val="0"/>
          <w:marBottom w:val="0"/>
          <w:divBdr>
            <w:top w:val="none" w:sz="0" w:space="0" w:color="auto"/>
            <w:left w:val="none" w:sz="0" w:space="0" w:color="auto"/>
            <w:bottom w:val="none" w:sz="0" w:space="0" w:color="auto"/>
            <w:right w:val="none" w:sz="0" w:space="0" w:color="auto"/>
          </w:divBdr>
        </w:div>
      </w:divsChild>
    </w:div>
    <w:div w:id="2112891611">
      <w:bodyDiv w:val="1"/>
      <w:marLeft w:val="0"/>
      <w:marRight w:val="0"/>
      <w:marTop w:val="0"/>
      <w:marBottom w:val="0"/>
      <w:divBdr>
        <w:top w:val="none" w:sz="0" w:space="0" w:color="auto"/>
        <w:left w:val="none" w:sz="0" w:space="0" w:color="auto"/>
        <w:bottom w:val="none" w:sz="0" w:space="0" w:color="auto"/>
        <w:right w:val="none" w:sz="0" w:space="0" w:color="auto"/>
      </w:divBdr>
      <w:divsChild>
        <w:div w:id="2106458374">
          <w:marLeft w:val="0"/>
          <w:marRight w:val="0"/>
          <w:marTop w:val="0"/>
          <w:marBottom w:val="0"/>
          <w:divBdr>
            <w:top w:val="none" w:sz="0" w:space="0" w:color="auto"/>
            <w:left w:val="none" w:sz="0" w:space="0" w:color="auto"/>
            <w:bottom w:val="none" w:sz="0" w:space="0" w:color="auto"/>
            <w:right w:val="none" w:sz="0" w:space="0" w:color="auto"/>
          </w:divBdr>
        </w:div>
        <w:div w:id="9527829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17</Pages>
  <Words>2878</Words>
  <Characters>18132</Characters>
  <Application>Microsoft Office Word</Application>
  <DocSecurity>0</DocSecurity>
  <Lines>151</Lines>
  <Paragraphs>41</Paragraphs>
  <ScaleCrop>false</ScaleCrop>
  <HeadingPairs>
    <vt:vector size="4" baseType="variant">
      <vt:variant>
        <vt:lpstr>Titel</vt:lpstr>
      </vt:variant>
      <vt:variant>
        <vt:i4>1</vt:i4>
      </vt:variant>
      <vt:variant>
        <vt:lpstr>Überschriften</vt:lpstr>
      </vt:variant>
      <vt:variant>
        <vt:i4>14</vt:i4>
      </vt:variant>
    </vt:vector>
  </HeadingPairs>
  <TitlesOfParts>
    <vt:vector size="15" baseType="lpstr">
      <vt:lpstr/>
      <vt:lpstr>Johann Rist - Lieder</vt:lpstr>
      <vt:lpstr>Vorwort</vt:lpstr>
      <vt:lpstr>Auf, auf, ihr Reichsgenossen </vt:lpstr>
      <vt:lpstr>Du Lebensbrot, Herr Jesu Christ </vt:lpstr>
      <vt:lpstr>Ermuntre dich, mein schwacher Geist </vt:lpstr>
      <vt:lpstr>Hilf, Herr Jesu, laß gelingen </vt:lpstr>
      <vt:lpstr>Man lobt dich in der Stille </vt:lpstr>
      <vt:lpstr>O Ewigkeit, du Donner-Wort </vt:lpstr>
      <vt:lpstr>O Traurigkeit </vt:lpstr>
      <vt:lpstr>Werde licht, du Stadt der Heiden </vt:lpstr>
      <vt:lpstr>Werde munter, mein Gemüte </vt:lpstr>
      <vt:lpstr>Wie wohl hast du gelabet </vt:lpstr>
      <vt:lpstr>Brich an, du schönes Morgenlicht </vt:lpstr>
      <vt:lpstr>Quellen:</vt:lpstr>
    </vt:vector>
  </TitlesOfParts>
  <LinksUpToDate>false</LinksUpToDate>
  <CharactersWithSpaces>20969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2020-11-15T06:56:00Z</dcterms:created>
  <dcterms:modified xsi:type="dcterms:W3CDTF">2020-11-16T13:45:00Z</dcterms:modified>
  <dc:title>Lieder</dc:title>
  <dc:creator>Rist, Johann</dc:creator>
  <dc:language>de</dc:language>
</cp:coreProperties>
</file>